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E4B4C" w14:textId="6F1EAAE8" w:rsidR="00DA509A" w:rsidRPr="00077252" w:rsidRDefault="00940C71" w:rsidP="00940C71">
      <w:pPr>
        <w:pStyle w:val="ust"/>
        <w:spacing w:before="120" w:after="120"/>
        <w:ind w:left="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077252">
        <w:rPr>
          <w:rFonts w:ascii="Arial" w:hAnsi="Arial" w:cs="Arial"/>
          <w:sz w:val="20"/>
          <w:szCs w:val="20"/>
        </w:rPr>
        <w:t xml:space="preserve">         </w:t>
      </w:r>
      <w:r w:rsidR="00C920BE" w:rsidRPr="00077252">
        <w:rPr>
          <w:rFonts w:ascii="Arial" w:hAnsi="Arial" w:cs="Arial"/>
          <w:sz w:val="20"/>
          <w:szCs w:val="20"/>
        </w:rPr>
        <w:t xml:space="preserve">                                                                 </w:t>
      </w:r>
      <w:r w:rsidRPr="00077252">
        <w:rPr>
          <w:rFonts w:ascii="Arial" w:hAnsi="Arial" w:cs="Arial"/>
          <w:sz w:val="20"/>
          <w:szCs w:val="20"/>
        </w:rPr>
        <w:t xml:space="preserve">  </w:t>
      </w:r>
      <w:r w:rsidR="0056694D" w:rsidRPr="00077252">
        <w:rPr>
          <w:rFonts w:ascii="Arial" w:hAnsi="Arial" w:cs="Arial"/>
          <w:sz w:val="20"/>
          <w:szCs w:val="20"/>
        </w:rPr>
        <w:t xml:space="preserve">Załącznik nr </w:t>
      </w:r>
      <w:r w:rsidR="001A128F" w:rsidRPr="00077252">
        <w:rPr>
          <w:rFonts w:ascii="Arial" w:hAnsi="Arial" w:cs="Arial"/>
          <w:sz w:val="20"/>
          <w:szCs w:val="20"/>
        </w:rPr>
        <w:t>8</w:t>
      </w:r>
      <w:r w:rsidR="00612F9F" w:rsidRPr="00077252">
        <w:rPr>
          <w:rFonts w:ascii="Arial" w:hAnsi="Arial" w:cs="Arial"/>
          <w:sz w:val="20"/>
          <w:szCs w:val="20"/>
        </w:rPr>
        <w:t xml:space="preserve"> do SWZ</w:t>
      </w:r>
    </w:p>
    <w:p w14:paraId="65EB84D7" w14:textId="77777777" w:rsidR="00FF6326" w:rsidRDefault="00FF6326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</w:p>
    <w:p w14:paraId="0330E5DA" w14:textId="77777777" w:rsidR="00077252" w:rsidRPr="00DF16A0" w:rsidRDefault="00077252" w:rsidP="00077252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DF16A0">
        <w:rPr>
          <w:rFonts w:ascii="Arial" w:hAnsi="Arial" w:cs="Arial"/>
          <w:b/>
          <w:sz w:val="20"/>
          <w:szCs w:val="20"/>
        </w:rPr>
        <w:t>Wykonawca:</w:t>
      </w:r>
    </w:p>
    <w:p w14:paraId="05EE8C01" w14:textId="77777777" w:rsidR="00077252" w:rsidRPr="00DF16A0" w:rsidRDefault="00077252" w:rsidP="00077252">
      <w:pPr>
        <w:ind w:right="5954"/>
        <w:rPr>
          <w:rFonts w:ascii="Arial" w:hAnsi="Arial" w:cs="Arial"/>
          <w:sz w:val="20"/>
          <w:szCs w:val="20"/>
        </w:rPr>
      </w:pPr>
      <w:r w:rsidRPr="00DF16A0">
        <w:rPr>
          <w:rFonts w:ascii="Arial" w:hAnsi="Arial" w:cs="Arial"/>
          <w:sz w:val="20"/>
          <w:szCs w:val="20"/>
        </w:rPr>
        <w:t>………………………………………</w:t>
      </w:r>
    </w:p>
    <w:p w14:paraId="2B7DB17F" w14:textId="77777777" w:rsidR="00077252" w:rsidRPr="00DF16A0" w:rsidRDefault="00077252" w:rsidP="00077252">
      <w:pPr>
        <w:ind w:right="5953"/>
        <w:rPr>
          <w:rFonts w:ascii="Arial" w:hAnsi="Arial" w:cs="Arial"/>
          <w:i/>
          <w:sz w:val="16"/>
          <w:szCs w:val="16"/>
        </w:rPr>
      </w:pPr>
      <w:r w:rsidRPr="00DF16A0">
        <w:rPr>
          <w:rFonts w:ascii="Arial" w:hAnsi="Arial" w:cs="Arial"/>
          <w:i/>
          <w:sz w:val="16"/>
          <w:szCs w:val="16"/>
        </w:rPr>
        <w:t>(pełna nazwa/firma, adres, w zależności od podmiotu: NIP/PESEL, KRS/CEiDG</w:t>
      </w:r>
      <w:r>
        <w:rPr>
          <w:rFonts w:ascii="Arial" w:hAnsi="Arial" w:cs="Arial"/>
          <w:i/>
          <w:sz w:val="16"/>
          <w:szCs w:val="16"/>
        </w:rPr>
        <w:t>)</w:t>
      </w:r>
    </w:p>
    <w:p w14:paraId="352C988F" w14:textId="77777777" w:rsidR="00DA509A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0AE566EA" w14:textId="77777777" w:rsidR="00905E0F" w:rsidRPr="0021284A" w:rsidRDefault="00905E0F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1DA43FBE" w14:textId="77777777" w:rsidR="005C1DCB" w:rsidRDefault="005C1DCB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1DA9E4FE" w14:textId="412E1BB6" w:rsidR="0032655D" w:rsidRPr="00077252" w:rsidRDefault="0032655D" w:rsidP="0032655D">
      <w:pPr>
        <w:pStyle w:val="Default"/>
        <w:spacing w:line="276" w:lineRule="auto"/>
        <w:contextualSpacing/>
        <w:jc w:val="center"/>
        <w:rPr>
          <w:b/>
          <w:color w:val="auto"/>
        </w:rPr>
      </w:pPr>
      <w:r w:rsidRPr="00077252">
        <w:rPr>
          <w:b/>
          <w:color w:val="auto"/>
        </w:rPr>
        <w:t>WYKAZ OSÓB, KTÓRE BĘDĄ UCZESTNICZYĆ W WYKONYWANIU ZAMÓWIENIA</w:t>
      </w:r>
    </w:p>
    <w:p w14:paraId="20E9FE18" w14:textId="77777777" w:rsidR="005C1DCB" w:rsidRPr="00077252" w:rsidRDefault="005C1DCB" w:rsidP="001A128F">
      <w:pPr>
        <w:pStyle w:val="Default"/>
        <w:spacing w:line="276" w:lineRule="auto"/>
        <w:contextualSpacing/>
        <w:jc w:val="both"/>
        <w:rPr>
          <w:b/>
          <w:color w:val="auto"/>
          <w:sz w:val="20"/>
          <w:szCs w:val="20"/>
        </w:rPr>
      </w:pPr>
    </w:p>
    <w:p w14:paraId="09C0B2C6" w14:textId="77777777" w:rsidR="00077252" w:rsidRPr="00CA03DC" w:rsidRDefault="0032655D" w:rsidP="00077252">
      <w:pPr>
        <w:suppressAutoHyphens/>
        <w:spacing w:line="320" w:lineRule="atLeast"/>
        <w:jc w:val="center"/>
        <w:rPr>
          <w:rFonts w:ascii="Arial" w:hAnsi="Arial" w:cs="Arial"/>
          <w:b/>
          <w:bCs/>
          <w:sz w:val="20"/>
          <w:szCs w:val="20"/>
        </w:rPr>
      </w:pPr>
      <w:r w:rsidRPr="00CA03DC">
        <w:rPr>
          <w:rFonts w:ascii="Arial" w:hAnsi="Arial" w:cs="Arial"/>
          <w:b/>
          <w:bCs/>
          <w:sz w:val="20"/>
          <w:szCs w:val="20"/>
        </w:rPr>
        <w:t xml:space="preserve">Składany do </w:t>
      </w:r>
      <w:r w:rsidR="00C920BE" w:rsidRPr="00CA03DC">
        <w:rPr>
          <w:rFonts w:ascii="Arial" w:hAnsi="Arial" w:cs="Arial"/>
          <w:b/>
          <w:bCs/>
          <w:sz w:val="20"/>
          <w:szCs w:val="20"/>
        </w:rPr>
        <w:t>postępowania pn.</w:t>
      </w:r>
      <w:bookmarkStart w:id="0" w:name="_Hlk199942434"/>
      <w:bookmarkStart w:id="1" w:name="_Hlk211945396"/>
      <w:r w:rsidR="00077252" w:rsidRPr="00CA03DC">
        <w:rPr>
          <w:rFonts w:ascii="Arial" w:hAnsi="Arial" w:cs="Arial"/>
          <w:b/>
          <w:bCs/>
          <w:sz w:val="20"/>
          <w:szCs w:val="20"/>
        </w:rPr>
        <w:t>:</w:t>
      </w:r>
    </w:p>
    <w:p w14:paraId="04E1FC4D" w14:textId="348B4133" w:rsidR="00077252" w:rsidRPr="004A465B" w:rsidRDefault="00077252" w:rsidP="00077252">
      <w:pPr>
        <w:suppressAutoHyphens/>
        <w:spacing w:line="320" w:lineRule="atLeast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A03DC">
        <w:rPr>
          <w:rFonts w:ascii="Arial" w:eastAsia="Calibri" w:hAnsi="Arial" w:cs="Arial"/>
          <w:b/>
          <w:color w:val="000000"/>
          <w:kern w:val="2"/>
          <w:sz w:val="20"/>
          <w:szCs w:val="20"/>
          <w:lang w:eastAsia="zh-CN"/>
        </w:rPr>
        <w:t xml:space="preserve">Opracowanie </w:t>
      </w:r>
      <w:r w:rsidRPr="00CA03DC">
        <w:rPr>
          <w:rFonts w:ascii="Arial" w:hAnsi="Arial" w:cs="Arial"/>
          <w:b/>
          <w:bCs/>
          <w:color w:val="000000"/>
          <w:sz w:val="20"/>
          <w:szCs w:val="20"/>
        </w:rPr>
        <w:t>wielobranżowej</w:t>
      </w:r>
      <w:r w:rsidRPr="00CA03DC">
        <w:rPr>
          <w:rFonts w:ascii="Arial" w:eastAsia="Calibri" w:hAnsi="Arial" w:cs="Arial"/>
          <w:b/>
          <w:color w:val="000000"/>
          <w:kern w:val="2"/>
          <w:sz w:val="20"/>
          <w:szCs w:val="20"/>
          <w:lang w:eastAsia="zh-CN"/>
        </w:rPr>
        <w:t xml:space="preserve"> dokumentacji </w:t>
      </w:r>
      <w:r w:rsidRPr="00CA03DC">
        <w:rPr>
          <w:rFonts w:ascii="Arial" w:hAnsi="Arial" w:cs="Arial"/>
          <w:b/>
          <w:bCs/>
          <w:color w:val="000000"/>
          <w:sz w:val="20"/>
          <w:szCs w:val="20"/>
        </w:rPr>
        <w:t>projektowo - kosztorysowej dla zadania pn.: „Budowa budynku mieszkalnego wielorodzinnego wraz z niezbędną infrastrukturą komunikacyjną i techniczną</w:t>
      </w:r>
      <w:r w:rsidR="005947E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A03DC">
        <w:rPr>
          <w:rFonts w:ascii="Arial" w:hAnsi="Arial" w:cs="Arial"/>
          <w:b/>
          <w:bCs/>
          <w:color w:val="000000"/>
          <w:sz w:val="20"/>
          <w:szCs w:val="20"/>
        </w:rPr>
        <w:t>na działce nr 166/19 obręb 0004 przy ul. Drogowców w Kościerzynie</w:t>
      </w:r>
      <w:bookmarkEnd w:id="0"/>
      <w:r w:rsidRPr="00CA03DC">
        <w:rPr>
          <w:rFonts w:ascii="Arial" w:hAnsi="Arial" w:cs="Arial"/>
          <w:b/>
          <w:bCs/>
          <w:color w:val="000000"/>
          <w:sz w:val="20"/>
          <w:szCs w:val="20"/>
        </w:rPr>
        <w:t>”.</w:t>
      </w:r>
    </w:p>
    <w:bookmarkEnd w:id="1"/>
    <w:p w14:paraId="19C2B0C7" w14:textId="6C98CE3E" w:rsidR="00F141E3" w:rsidRPr="00077252" w:rsidRDefault="00F141E3" w:rsidP="001A128F">
      <w:pPr>
        <w:spacing w:line="259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14604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31"/>
        <w:gridCol w:w="2693"/>
        <w:gridCol w:w="6237"/>
        <w:gridCol w:w="2976"/>
      </w:tblGrid>
      <w:tr w:rsidR="0032655D" w:rsidRPr="00077252" w14:paraId="1C6CE486" w14:textId="77777777" w:rsidTr="00A66B1C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873A" w14:textId="77777777" w:rsidR="0032655D" w:rsidRPr="00077252" w:rsidRDefault="0032655D" w:rsidP="00D55CC8">
            <w:pPr>
              <w:snapToGrid w:val="0"/>
              <w:spacing w:before="120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077252">
              <w:rPr>
                <w:rFonts w:ascii="Arial" w:hAnsi="Arial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9A1C" w14:textId="77777777" w:rsidR="0032655D" w:rsidRPr="00077252" w:rsidRDefault="0032655D" w:rsidP="00D55CC8">
            <w:pPr>
              <w:pStyle w:val="Default"/>
              <w:jc w:val="center"/>
              <w:rPr>
                <w:sz w:val="20"/>
                <w:szCs w:val="20"/>
              </w:rPr>
            </w:pPr>
            <w:r w:rsidRPr="00077252">
              <w:rPr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D613" w14:textId="77777777" w:rsidR="0032655D" w:rsidRPr="00077252" w:rsidRDefault="0032655D" w:rsidP="00D55CC8">
            <w:pPr>
              <w:pStyle w:val="Default"/>
              <w:jc w:val="center"/>
              <w:rPr>
                <w:sz w:val="20"/>
                <w:szCs w:val="20"/>
              </w:rPr>
            </w:pPr>
            <w:r w:rsidRPr="00077252">
              <w:rPr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6FB1" w14:textId="77777777" w:rsidR="0032655D" w:rsidRPr="00077252" w:rsidRDefault="0032655D" w:rsidP="00D55CC8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14:paraId="77DEBC81" w14:textId="77777777" w:rsidR="0032655D" w:rsidRPr="00077252" w:rsidRDefault="0032655D" w:rsidP="00D55CC8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077252">
              <w:rPr>
                <w:b/>
                <w:bCs/>
                <w:sz w:val="20"/>
                <w:szCs w:val="20"/>
              </w:rPr>
              <w:t>Kwalifikacje zawodowe tj.</w:t>
            </w:r>
          </w:p>
          <w:p w14:paraId="36F28D96" w14:textId="77777777" w:rsidR="0032655D" w:rsidRPr="00077252" w:rsidRDefault="0032655D" w:rsidP="00A66B1C">
            <w:pPr>
              <w:pStyle w:val="Default"/>
              <w:ind w:left="-425" w:firstLine="425"/>
              <w:jc w:val="center"/>
              <w:rPr>
                <w:b/>
                <w:bCs/>
                <w:sz w:val="20"/>
                <w:szCs w:val="20"/>
              </w:rPr>
            </w:pPr>
            <w:r w:rsidRPr="00077252">
              <w:rPr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7C8D" w14:textId="77777777" w:rsidR="0032655D" w:rsidRPr="00077252" w:rsidRDefault="0032655D" w:rsidP="00D55CC8">
            <w:pPr>
              <w:pStyle w:val="Default"/>
              <w:jc w:val="center"/>
              <w:rPr>
                <w:sz w:val="20"/>
                <w:szCs w:val="20"/>
              </w:rPr>
            </w:pPr>
            <w:r w:rsidRPr="00077252">
              <w:rPr>
                <w:b/>
                <w:bCs/>
                <w:sz w:val="20"/>
                <w:szCs w:val="20"/>
              </w:rPr>
              <w:t>Osoby będące w dyspozycji wykonawcy/ oddane do dyspozycji przez inny podmiot</w:t>
            </w:r>
          </w:p>
        </w:tc>
      </w:tr>
      <w:tr w:rsidR="00CD1626" w:rsidRPr="00077252" w14:paraId="626D1053" w14:textId="77777777" w:rsidTr="00A66B1C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8879E1B" w14:textId="77777777" w:rsidR="00CD1626" w:rsidRPr="00077252" w:rsidRDefault="00CD1626" w:rsidP="00CD1626">
            <w:pPr>
              <w:snapToGrid w:val="0"/>
              <w:spacing w:before="1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077252">
              <w:rPr>
                <w:rFonts w:ascii="Arial" w:hAnsi="Arial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5C938D8" w14:textId="23DB3272" w:rsidR="00CD1626" w:rsidRPr="00077252" w:rsidRDefault="00CD1626" w:rsidP="00CD1626">
            <w:pPr>
              <w:pStyle w:val="Default"/>
              <w:jc w:val="center"/>
              <w:rPr>
                <w:sz w:val="20"/>
                <w:szCs w:val="20"/>
              </w:rPr>
            </w:pPr>
            <w:r w:rsidRPr="00077252">
              <w:rPr>
                <w:sz w:val="20"/>
                <w:szCs w:val="20"/>
              </w:rPr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3967170" w14:textId="235F142D" w:rsidR="00CD1626" w:rsidRPr="00077252" w:rsidRDefault="0075705C" w:rsidP="00CD1626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077252">
              <w:rPr>
                <w:b/>
                <w:sz w:val="20"/>
                <w:szCs w:val="20"/>
              </w:rPr>
              <w:t xml:space="preserve">Projektant w specjalności architektonicznej </w:t>
            </w:r>
            <w:r w:rsidR="00B8722E" w:rsidRPr="00077252">
              <w:rPr>
                <w:b/>
                <w:sz w:val="20"/>
                <w:szCs w:val="20"/>
              </w:rPr>
              <w:t xml:space="preserve">bez </w:t>
            </w:r>
            <w:r w:rsidR="003F4DB1" w:rsidRPr="00077252">
              <w:rPr>
                <w:b/>
                <w:sz w:val="20"/>
                <w:szCs w:val="20"/>
              </w:rPr>
              <w:t>ograniczeń</w:t>
            </w:r>
            <w:r w:rsidR="00B8722E" w:rsidRPr="0007725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7A55D4F" w14:textId="35E0A45A" w:rsidR="00CD1626" w:rsidRPr="00D908A1" w:rsidRDefault="00CD1626" w:rsidP="00B47CAB">
            <w:pPr>
              <w:spacing w:line="276" w:lineRule="auto"/>
              <w:ind w:left="144" w:right="145"/>
              <w:jc w:val="both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077252">
              <w:rPr>
                <w:rFonts w:ascii="Arial" w:hAnsi="Arial" w:cs="Arial"/>
                <w:bCs/>
                <w:sz w:val="20"/>
                <w:szCs w:val="20"/>
              </w:rPr>
              <w:t xml:space="preserve">Osoba posiadająca </w:t>
            </w:r>
            <w:r w:rsidR="00B8722E" w:rsidRPr="00077252">
              <w:rPr>
                <w:rFonts w:ascii="Arial" w:hAnsi="Arial" w:cs="Arial"/>
                <w:bCs/>
                <w:sz w:val="20"/>
                <w:szCs w:val="20"/>
              </w:rPr>
              <w:t>uprawnienia budowlane uprawniające do projektowania w specjalności architektonicznej bez ograniczeń oraz doświadczenie przy należytym wykonaniu minimum 1 dokumentacji projektowo-kosztorysowej dla przedsięwzięcia związanego z budową lub przebudową lub rozbudową lub modernizacją budynku/ów mieszkalnych wielorodzinnych i/lub usługowych</w:t>
            </w:r>
            <w:r w:rsidR="006E2BC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B8722E" w:rsidRPr="00077252">
              <w:rPr>
                <w:rFonts w:ascii="Arial" w:hAnsi="Arial" w:cs="Arial"/>
                <w:bCs/>
                <w:sz w:val="20"/>
                <w:szCs w:val="20"/>
              </w:rPr>
              <w:t>o wartości min.</w:t>
            </w:r>
            <w:r w:rsidR="007067A0" w:rsidRPr="0007725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2D338C">
              <w:rPr>
                <w:rFonts w:ascii="Arial" w:hAnsi="Arial" w:cs="Arial"/>
                <w:bCs/>
                <w:sz w:val="20"/>
                <w:szCs w:val="20"/>
              </w:rPr>
              <w:t>7</w:t>
            </w:r>
            <w:r w:rsidR="007067A0" w:rsidRPr="00D908A1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 000 000,00 </w:t>
            </w:r>
            <w:r w:rsidR="00B8722E" w:rsidRPr="00D908A1">
              <w:rPr>
                <w:rFonts w:ascii="Arial" w:hAnsi="Arial" w:cs="Arial"/>
                <w:bCs/>
                <w:sz w:val="20"/>
                <w:szCs w:val="20"/>
                <w:u w:val="single"/>
              </w:rPr>
              <w:t>zł brutto.</w:t>
            </w:r>
          </w:p>
          <w:p w14:paraId="6A224D7D" w14:textId="77777777" w:rsidR="00CD1626" w:rsidRPr="00077252" w:rsidRDefault="00CD1626" w:rsidP="00CD1626">
            <w:pPr>
              <w:pStyle w:val="Default"/>
              <w:ind w:left="144"/>
              <w:rPr>
                <w:bCs/>
                <w:sz w:val="20"/>
                <w:szCs w:val="20"/>
              </w:rPr>
            </w:pPr>
            <w:r w:rsidRPr="00077252">
              <w:rPr>
                <w:bCs/>
                <w:sz w:val="20"/>
                <w:szCs w:val="20"/>
              </w:rPr>
              <w:t>Nr uprawnień ……………………..</w:t>
            </w:r>
          </w:p>
          <w:p w14:paraId="41039B23" w14:textId="77777777" w:rsidR="00CD1626" w:rsidRPr="00077252" w:rsidRDefault="00CD1626" w:rsidP="00CD1626">
            <w:pPr>
              <w:pStyle w:val="Default"/>
              <w:ind w:left="144"/>
              <w:rPr>
                <w:b/>
                <w:sz w:val="20"/>
                <w:szCs w:val="20"/>
              </w:rPr>
            </w:pPr>
          </w:p>
          <w:p w14:paraId="1E409DEC" w14:textId="77777777" w:rsidR="00077252" w:rsidRDefault="00077252" w:rsidP="00CD1626">
            <w:pPr>
              <w:pStyle w:val="Default"/>
              <w:spacing w:line="276" w:lineRule="auto"/>
              <w:ind w:left="142"/>
              <w:rPr>
                <w:b/>
                <w:bCs/>
                <w:sz w:val="20"/>
                <w:szCs w:val="20"/>
              </w:rPr>
            </w:pPr>
          </w:p>
          <w:p w14:paraId="04049FFC" w14:textId="77777777" w:rsidR="006E2BC5" w:rsidRDefault="006E2BC5" w:rsidP="00CD1626">
            <w:pPr>
              <w:pStyle w:val="Default"/>
              <w:spacing w:line="276" w:lineRule="auto"/>
              <w:ind w:left="142"/>
              <w:rPr>
                <w:b/>
                <w:bCs/>
                <w:sz w:val="20"/>
                <w:szCs w:val="20"/>
              </w:rPr>
            </w:pPr>
          </w:p>
          <w:p w14:paraId="2A2DDF94" w14:textId="77777777" w:rsidR="006E2BC5" w:rsidRDefault="006E2BC5" w:rsidP="00CD1626">
            <w:pPr>
              <w:pStyle w:val="Default"/>
              <w:spacing w:line="276" w:lineRule="auto"/>
              <w:ind w:left="142"/>
              <w:rPr>
                <w:b/>
                <w:bCs/>
                <w:sz w:val="20"/>
                <w:szCs w:val="20"/>
              </w:rPr>
            </w:pPr>
          </w:p>
          <w:p w14:paraId="426368AE" w14:textId="5F96261A" w:rsidR="00CD1626" w:rsidRPr="00077252" w:rsidRDefault="00B8722E" w:rsidP="00CD1626">
            <w:pPr>
              <w:pStyle w:val="Default"/>
              <w:spacing w:line="276" w:lineRule="auto"/>
              <w:ind w:left="142"/>
              <w:rPr>
                <w:sz w:val="20"/>
                <w:szCs w:val="20"/>
              </w:rPr>
            </w:pPr>
            <w:r w:rsidRPr="00077252">
              <w:rPr>
                <w:sz w:val="20"/>
                <w:szCs w:val="20"/>
              </w:rPr>
              <w:lastRenderedPageBreak/>
              <w:t xml:space="preserve">Oświadczam, że wykonałem dokumentację projektowo- kosztorysową dla następującego przedsięwzięcia: </w:t>
            </w:r>
          </w:p>
          <w:p w14:paraId="6C6FDF50" w14:textId="77777777" w:rsidR="00FB4047" w:rsidRPr="00077252" w:rsidRDefault="00FB4047" w:rsidP="00CD1626">
            <w:pPr>
              <w:pStyle w:val="Default"/>
              <w:spacing w:line="276" w:lineRule="auto"/>
              <w:ind w:left="142"/>
              <w:rPr>
                <w:sz w:val="20"/>
                <w:szCs w:val="20"/>
              </w:rPr>
            </w:pPr>
          </w:p>
          <w:p w14:paraId="5866E5BA" w14:textId="56C4B9F9" w:rsidR="00CD1626" w:rsidRPr="00077252" w:rsidRDefault="00CD1626" w:rsidP="005C41D3">
            <w:pPr>
              <w:pStyle w:val="Default"/>
              <w:numPr>
                <w:ilvl w:val="0"/>
                <w:numId w:val="49"/>
              </w:numPr>
              <w:spacing w:line="276" w:lineRule="auto"/>
              <w:rPr>
                <w:sz w:val="20"/>
                <w:szCs w:val="20"/>
              </w:rPr>
            </w:pPr>
            <w:r w:rsidRPr="00077252">
              <w:rPr>
                <w:sz w:val="20"/>
                <w:szCs w:val="20"/>
                <w:u w:val="single"/>
              </w:rPr>
              <w:t>Nazwa inwestycji</w:t>
            </w:r>
            <w:r w:rsidRPr="00077252">
              <w:rPr>
                <w:sz w:val="20"/>
                <w:szCs w:val="20"/>
              </w:rPr>
              <w:t>:…………………………………………………………………………………………………………………………</w:t>
            </w:r>
            <w:r w:rsidR="00077252">
              <w:rPr>
                <w:sz w:val="20"/>
                <w:szCs w:val="20"/>
              </w:rPr>
              <w:t>….</w:t>
            </w:r>
            <w:r w:rsidRPr="00077252">
              <w:rPr>
                <w:sz w:val="20"/>
                <w:szCs w:val="20"/>
              </w:rPr>
              <w:t>……………</w:t>
            </w:r>
          </w:p>
          <w:p w14:paraId="7E87E469" w14:textId="03C00F1F" w:rsidR="00CD1626" w:rsidRPr="00077252" w:rsidRDefault="00CD1626" w:rsidP="00CD1626">
            <w:pPr>
              <w:pStyle w:val="Default"/>
              <w:spacing w:line="276" w:lineRule="auto"/>
              <w:ind w:left="502"/>
              <w:rPr>
                <w:sz w:val="20"/>
                <w:szCs w:val="20"/>
              </w:rPr>
            </w:pPr>
            <w:r w:rsidRPr="00077252">
              <w:rPr>
                <w:sz w:val="20"/>
                <w:szCs w:val="20"/>
              </w:rPr>
              <w:t>Data zakończenia inwestycji:……………………………………………………………..</w:t>
            </w:r>
          </w:p>
          <w:p w14:paraId="3E529A2A" w14:textId="30FACA37" w:rsidR="00CD1626" w:rsidRPr="00077252" w:rsidRDefault="00CD1626" w:rsidP="00CD1626">
            <w:pPr>
              <w:pStyle w:val="Default"/>
              <w:spacing w:line="276" w:lineRule="auto"/>
              <w:ind w:left="502"/>
              <w:rPr>
                <w:sz w:val="20"/>
                <w:szCs w:val="20"/>
              </w:rPr>
            </w:pPr>
            <w:r w:rsidRPr="00077252">
              <w:rPr>
                <w:sz w:val="20"/>
                <w:szCs w:val="20"/>
              </w:rPr>
              <w:t>Zamawiający: ….………………………………………………………………………</w:t>
            </w:r>
          </w:p>
          <w:p w14:paraId="3D7B5F8E" w14:textId="77777777" w:rsidR="00CD1626" w:rsidRPr="00077252" w:rsidRDefault="00CD1626" w:rsidP="00B8722E">
            <w:pPr>
              <w:pStyle w:val="Default"/>
              <w:spacing w:line="276" w:lineRule="auto"/>
              <w:ind w:left="502"/>
              <w:rPr>
                <w:sz w:val="20"/>
                <w:szCs w:val="20"/>
              </w:rPr>
            </w:pPr>
            <w:r w:rsidRPr="00077252">
              <w:rPr>
                <w:sz w:val="20"/>
                <w:szCs w:val="20"/>
              </w:rPr>
              <w:t>Wartość inwestycji: …………………… zł</w:t>
            </w:r>
          </w:p>
          <w:p w14:paraId="40D54C2B" w14:textId="205767FE" w:rsidR="00077252" w:rsidRPr="00077252" w:rsidRDefault="00077252" w:rsidP="00B8722E">
            <w:pPr>
              <w:pStyle w:val="Default"/>
              <w:spacing w:line="276" w:lineRule="auto"/>
              <w:ind w:left="50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1D7E4B0" w14:textId="77777777" w:rsidR="00CD1626" w:rsidRPr="00077252" w:rsidRDefault="00CD1626" w:rsidP="00CD1626">
            <w:pPr>
              <w:pStyle w:val="Default"/>
              <w:ind w:left="142"/>
              <w:jc w:val="center"/>
              <w:rPr>
                <w:sz w:val="20"/>
                <w:szCs w:val="20"/>
              </w:rPr>
            </w:pPr>
            <w:r w:rsidRPr="00077252">
              <w:rPr>
                <w:b/>
                <w:bCs/>
                <w:sz w:val="20"/>
                <w:szCs w:val="20"/>
              </w:rPr>
              <w:lastRenderedPageBreak/>
              <w:t>Własne / oddane do dyspozycji*</w:t>
            </w:r>
          </w:p>
        </w:tc>
      </w:tr>
      <w:tr w:rsidR="0075705C" w:rsidRPr="00077252" w14:paraId="6B244006" w14:textId="77777777" w:rsidTr="00A66B1C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F963B76" w14:textId="4323E83D" w:rsidR="0075705C" w:rsidRPr="00077252" w:rsidRDefault="00AE62B2" w:rsidP="00CD1626">
            <w:pPr>
              <w:snapToGrid w:val="0"/>
              <w:spacing w:before="1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077252">
              <w:rPr>
                <w:rFonts w:ascii="Arial" w:hAnsi="Arial" w:cs="Arial"/>
                <w:spacing w:val="4"/>
                <w:sz w:val="20"/>
                <w:szCs w:val="20"/>
              </w:rPr>
              <w:t>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173E102" w14:textId="4C832DF1" w:rsidR="0075705C" w:rsidRPr="00077252" w:rsidRDefault="0075705C" w:rsidP="00CD1626">
            <w:pPr>
              <w:pStyle w:val="Default"/>
              <w:jc w:val="center"/>
              <w:rPr>
                <w:sz w:val="20"/>
                <w:szCs w:val="20"/>
              </w:rPr>
            </w:pPr>
            <w:r w:rsidRPr="00077252">
              <w:rPr>
                <w:sz w:val="20"/>
                <w:szCs w:val="20"/>
              </w:rPr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58BB39C" w14:textId="188CAA34" w:rsidR="0075705C" w:rsidRPr="00077252" w:rsidRDefault="0075705C" w:rsidP="00CD1626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077252">
              <w:rPr>
                <w:b/>
                <w:sz w:val="20"/>
                <w:szCs w:val="20"/>
              </w:rPr>
              <w:t>Projektant w specjalności konstrukcyjno- budowlanej</w:t>
            </w:r>
            <w:r w:rsidR="002B224D" w:rsidRPr="00077252">
              <w:rPr>
                <w:b/>
                <w:sz w:val="20"/>
                <w:szCs w:val="20"/>
              </w:rPr>
              <w:t xml:space="preserve"> bez ograniczeń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6555FA4" w14:textId="1CA60F89" w:rsidR="0075705C" w:rsidRPr="00077252" w:rsidRDefault="0029098D" w:rsidP="00B47CAB">
            <w:pPr>
              <w:spacing w:line="276" w:lineRule="auto"/>
              <w:ind w:left="144" w:right="14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77252">
              <w:rPr>
                <w:rFonts w:ascii="Arial" w:hAnsi="Arial" w:cs="Arial"/>
                <w:bCs/>
                <w:sz w:val="20"/>
                <w:szCs w:val="20"/>
              </w:rPr>
              <w:t xml:space="preserve">Osoba posiadająca </w:t>
            </w:r>
            <w:r w:rsidR="002B224D" w:rsidRPr="00077252">
              <w:rPr>
                <w:rFonts w:ascii="Arial" w:hAnsi="Arial" w:cs="Arial"/>
                <w:bCs/>
                <w:sz w:val="20"/>
                <w:szCs w:val="20"/>
              </w:rPr>
              <w:t>uprawnienia budowlane uprawniające do projektowania w specjalności konstrukcyjno-budowlanej bez ograniczeń.</w:t>
            </w:r>
          </w:p>
          <w:p w14:paraId="31E0421C" w14:textId="77777777" w:rsidR="00C86FE0" w:rsidRPr="00077252" w:rsidRDefault="00C86FE0" w:rsidP="00C86FE0">
            <w:pPr>
              <w:pStyle w:val="Default"/>
              <w:ind w:left="144"/>
              <w:rPr>
                <w:bCs/>
                <w:sz w:val="20"/>
                <w:szCs w:val="20"/>
              </w:rPr>
            </w:pPr>
            <w:r w:rsidRPr="00077252">
              <w:rPr>
                <w:bCs/>
                <w:sz w:val="20"/>
                <w:szCs w:val="20"/>
              </w:rPr>
              <w:t>Nr uprawnień ……………………..</w:t>
            </w:r>
          </w:p>
          <w:p w14:paraId="6B76561D" w14:textId="1442B813" w:rsidR="00C86FE0" w:rsidRPr="00077252" w:rsidRDefault="00C86FE0" w:rsidP="00B47CAB">
            <w:pPr>
              <w:spacing w:line="276" w:lineRule="auto"/>
              <w:ind w:left="144" w:right="14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5D29829" w14:textId="64BB7444" w:rsidR="0075705C" w:rsidRPr="00077252" w:rsidRDefault="0029098D" w:rsidP="00CD1626">
            <w:pPr>
              <w:pStyle w:val="Default"/>
              <w:ind w:left="142"/>
              <w:jc w:val="center"/>
              <w:rPr>
                <w:bCs/>
                <w:sz w:val="20"/>
                <w:szCs w:val="20"/>
              </w:rPr>
            </w:pPr>
            <w:r w:rsidRPr="00077252">
              <w:rPr>
                <w:bCs/>
                <w:sz w:val="20"/>
                <w:szCs w:val="20"/>
              </w:rPr>
              <w:t>Własne / oddane do dyspozycji*</w:t>
            </w:r>
          </w:p>
        </w:tc>
      </w:tr>
      <w:tr w:rsidR="0075705C" w:rsidRPr="00077252" w14:paraId="1B703E9D" w14:textId="77777777" w:rsidTr="00A66B1C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D482288" w14:textId="53915283" w:rsidR="0075705C" w:rsidRPr="00077252" w:rsidRDefault="00AE62B2" w:rsidP="00CD1626">
            <w:pPr>
              <w:snapToGrid w:val="0"/>
              <w:spacing w:before="1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077252">
              <w:rPr>
                <w:rFonts w:ascii="Arial" w:hAnsi="Arial" w:cs="Arial"/>
                <w:spacing w:val="4"/>
                <w:sz w:val="20"/>
                <w:szCs w:val="20"/>
              </w:rPr>
              <w:t>3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3618450" w14:textId="3C1EBD5D" w:rsidR="0075705C" w:rsidRPr="00077252" w:rsidRDefault="0075705C" w:rsidP="00CD1626">
            <w:pPr>
              <w:pStyle w:val="Default"/>
              <w:jc w:val="center"/>
              <w:rPr>
                <w:sz w:val="20"/>
                <w:szCs w:val="20"/>
              </w:rPr>
            </w:pPr>
            <w:r w:rsidRPr="00077252">
              <w:rPr>
                <w:sz w:val="20"/>
                <w:szCs w:val="20"/>
              </w:rPr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F1DC0C9" w14:textId="46A45416" w:rsidR="0075705C" w:rsidRPr="00077252" w:rsidRDefault="0075705C" w:rsidP="00CD1626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077252">
              <w:rPr>
                <w:b/>
                <w:sz w:val="20"/>
                <w:szCs w:val="20"/>
              </w:rPr>
              <w:t>Projektant w branży drogowej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C1CFD91" w14:textId="77777777" w:rsidR="0075705C" w:rsidRPr="00077252" w:rsidRDefault="0029098D" w:rsidP="00B47CAB">
            <w:pPr>
              <w:spacing w:line="276" w:lineRule="auto"/>
              <w:ind w:left="144" w:right="14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77252">
              <w:rPr>
                <w:rFonts w:ascii="Arial" w:hAnsi="Arial" w:cs="Arial"/>
                <w:bCs/>
                <w:sz w:val="20"/>
                <w:szCs w:val="20"/>
              </w:rPr>
              <w:t>Osoba posiadająca uprawnienia budowlane uprawniające do projektowania w specjalności  drogowej</w:t>
            </w:r>
          </w:p>
          <w:p w14:paraId="09884D2E" w14:textId="77777777" w:rsidR="00C86FE0" w:rsidRPr="00077252" w:rsidRDefault="00C86FE0" w:rsidP="00C86FE0">
            <w:pPr>
              <w:pStyle w:val="Default"/>
              <w:ind w:left="144"/>
              <w:rPr>
                <w:bCs/>
                <w:sz w:val="20"/>
                <w:szCs w:val="20"/>
              </w:rPr>
            </w:pPr>
            <w:r w:rsidRPr="00077252">
              <w:rPr>
                <w:bCs/>
                <w:sz w:val="20"/>
                <w:szCs w:val="20"/>
              </w:rPr>
              <w:t>Nr uprawnień ……………………..</w:t>
            </w:r>
          </w:p>
          <w:p w14:paraId="6379C30C" w14:textId="2F38926C" w:rsidR="00C86FE0" w:rsidRPr="00077252" w:rsidRDefault="00C86FE0" w:rsidP="00B47CAB">
            <w:pPr>
              <w:spacing w:line="276" w:lineRule="auto"/>
              <w:ind w:left="144" w:right="14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13C9014" w14:textId="06684806" w:rsidR="0075705C" w:rsidRPr="00077252" w:rsidRDefault="0029098D" w:rsidP="00CD1626">
            <w:pPr>
              <w:pStyle w:val="Default"/>
              <w:ind w:left="142"/>
              <w:jc w:val="center"/>
              <w:rPr>
                <w:bCs/>
                <w:sz w:val="20"/>
                <w:szCs w:val="20"/>
              </w:rPr>
            </w:pPr>
            <w:r w:rsidRPr="00077252">
              <w:rPr>
                <w:bCs/>
                <w:sz w:val="20"/>
                <w:szCs w:val="20"/>
              </w:rPr>
              <w:t>Własne / oddane do dyspozycji*</w:t>
            </w:r>
          </w:p>
        </w:tc>
      </w:tr>
      <w:tr w:rsidR="0075705C" w:rsidRPr="00077252" w14:paraId="6403078D" w14:textId="77777777" w:rsidTr="00A66B1C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C56BAFB" w14:textId="09174A14" w:rsidR="0075705C" w:rsidRPr="00077252" w:rsidRDefault="00AE62B2" w:rsidP="00CD1626">
            <w:pPr>
              <w:snapToGrid w:val="0"/>
              <w:spacing w:before="1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077252">
              <w:rPr>
                <w:rFonts w:ascii="Arial" w:hAnsi="Arial" w:cs="Arial"/>
                <w:spacing w:val="4"/>
                <w:sz w:val="20"/>
                <w:szCs w:val="20"/>
              </w:rPr>
              <w:t>4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65034A2" w14:textId="6345AA7A" w:rsidR="0075705C" w:rsidRPr="00077252" w:rsidRDefault="0075705C" w:rsidP="00CD1626">
            <w:pPr>
              <w:pStyle w:val="Default"/>
              <w:jc w:val="center"/>
              <w:rPr>
                <w:sz w:val="20"/>
                <w:szCs w:val="20"/>
              </w:rPr>
            </w:pPr>
            <w:r w:rsidRPr="00077252">
              <w:rPr>
                <w:sz w:val="20"/>
                <w:szCs w:val="20"/>
              </w:rPr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DFFF1A8" w14:textId="195E3880" w:rsidR="0075705C" w:rsidRPr="00077252" w:rsidRDefault="0075705C" w:rsidP="00CD1626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077252">
              <w:rPr>
                <w:b/>
                <w:sz w:val="20"/>
                <w:szCs w:val="20"/>
              </w:rPr>
              <w:t>Projektant w branży elektrycznej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B8E19DD" w14:textId="77777777" w:rsidR="0075705C" w:rsidRPr="00077252" w:rsidRDefault="0029098D" w:rsidP="00B47CAB">
            <w:pPr>
              <w:spacing w:line="276" w:lineRule="auto"/>
              <w:ind w:left="144" w:right="14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77252">
              <w:rPr>
                <w:rFonts w:ascii="Arial" w:hAnsi="Arial" w:cs="Arial"/>
                <w:bCs/>
                <w:sz w:val="20"/>
                <w:szCs w:val="20"/>
              </w:rPr>
              <w:t>Osoba posiadająca uprawnienia budowlane uprawniające do projektowania w bez ograniczeń w zakresie sieci, instalacji, urządzeń elektrycznych i  elektroenergetycznych</w:t>
            </w:r>
          </w:p>
          <w:p w14:paraId="715DBA38" w14:textId="77777777" w:rsidR="00C86FE0" w:rsidRPr="00077252" w:rsidRDefault="00C86FE0" w:rsidP="00C86FE0">
            <w:pPr>
              <w:pStyle w:val="Default"/>
              <w:ind w:left="144"/>
              <w:rPr>
                <w:bCs/>
                <w:sz w:val="20"/>
                <w:szCs w:val="20"/>
              </w:rPr>
            </w:pPr>
            <w:r w:rsidRPr="00077252">
              <w:rPr>
                <w:bCs/>
                <w:sz w:val="20"/>
                <w:szCs w:val="20"/>
              </w:rPr>
              <w:t>Nr uprawnień ……………………..</w:t>
            </w:r>
          </w:p>
          <w:p w14:paraId="0EE6ACD3" w14:textId="458320C1" w:rsidR="00C86FE0" w:rsidRPr="00077252" w:rsidRDefault="00C86FE0" w:rsidP="00B47CAB">
            <w:pPr>
              <w:spacing w:line="276" w:lineRule="auto"/>
              <w:ind w:left="144" w:right="14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280D89E" w14:textId="699FB032" w:rsidR="0075705C" w:rsidRPr="00077252" w:rsidRDefault="0029098D" w:rsidP="00CD1626">
            <w:pPr>
              <w:pStyle w:val="Default"/>
              <w:ind w:left="142"/>
              <w:jc w:val="center"/>
              <w:rPr>
                <w:bCs/>
                <w:sz w:val="20"/>
                <w:szCs w:val="20"/>
              </w:rPr>
            </w:pPr>
            <w:r w:rsidRPr="00077252">
              <w:rPr>
                <w:bCs/>
                <w:sz w:val="20"/>
                <w:szCs w:val="20"/>
              </w:rPr>
              <w:t>Własne / oddane do dyspozycji*</w:t>
            </w:r>
          </w:p>
        </w:tc>
      </w:tr>
      <w:tr w:rsidR="0075705C" w:rsidRPr="00077252" w14:paraId="7A7625C4" w14:textId="77777777" w:rsidTr="00A66B1C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8AFE74F" w14:textId="5D81969D" w:rsidR="0075705C" w:rsidRPr="00077252" w:rsidRDefault="00AE62B2" w:rsidP="00CD1626">
            <w:pPr>
              <w:snapToGrid w:val="0"/>
              <w:spacing w:before="1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077252">
              <w:rPr>
                <w:rFonts w:ascii="Arial" w:hAnsi="Arial" w:cs="Arial"/>
                <w:spacing w:val="4"/>
                <w:sz w:val="20"/>
                <w:szCs w:val="20"/>
              </w:rPr>
              <w:t>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F4993BE" w14:textId="2193BDE6" w:rsidR="0075705C" w:rsidRPr="00077252" w:rsidRDefault="0075705C" w:rsidP="00CD1626">
            <w:pPr>
              <w:pStyle w:val="Default"/>
              <w:jc w:val="center"/>
              <w:rPr>
                <w:sz w:val="20"/>
                <w:szCs w:val="20"/>
              </w:rPr>
            </w:pPr>
            <w:r w:rsidRPr="00077252">
              <w:rPr>
                <w:sz w:val="20"/>
                <w:szCs w:val="20"/>
              </w:rPr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4B5DC41" w14:textId="1531CF9A" w:rsidR="0075705C" w:rsidRPr="00077252" w:rsidRDefault="0075705C" w:rsidP="00CD1626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077252">
              <w:rPr>
                <w:b/>
                <w:sz w:val="20"/>
                <w:szCs w:val="20"/>
              </w:rPr>
              <w:t xml:space="preserve">Projektant w branży telekomunikacyjnej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A82A0C8" w14:textId="77777777" w:rsidR="0075705C" w:rsidRPr="00077252" w:rsidRDefault="0029098D" w:rsidP="00B47CAB">
            <w:pPr>
              <w:spacing w:line="276" w:lineRule="auto"/>
              <w:ind w:left="144" w:right="14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77252">
              <w:rPr>
                <w:rFonts w:ascii="Arial" w:hAnsi="Arial" w:cs="Arial"/>
                <w:bCs/>
                <w:sz w:val="20"/>
                <w:szCs w:val="20"/>
              </w:rPr>
              <w:t xml:space="preserve">Osoba posiadająca uprawnienia budowlane uprawniające do projektowania w zakresie telekomunikacji przewodowej oraz powiązaną infrastrukturą telekomunikacyjną, telekomunikacji bezprzewodowej wraz z towarzyszącą infrastrukturą   </w:t>
            </w:r>
          </w:p>
          <w:p w14:paraId="205ECC5C" w14:textId="77777777" w:rsidR="00C86FE0" w:rsidRPr="00077252" w:rsidRDefault="00C86FE0" w:rsidP="00C86FE0">
            <w:pPr>
              <w:pStyle w:val="Default"/>
              <w:ind w:left="144"/>
              <w:rPr>
                <w:bCs/>
                <w:sz w:val="20"/>
                <w:szCs w:val="20"/>
              </w:rPr>
            </w:pPr>
            <w:r w:rsidRPr="00077252">
              <w:rPr>
                <w:bCs/>
                <w:sz w:val="20"/>
                <w:szCs w:val="20"/>
              </w:rPr>
              <w:t>Nr uprawnień ……………………..</w:t>
            </w:r>
          </w:p>
          <w:p w14:paraId="0FCF89C0" w14:textId="33BDFC3E" w:rsidR="00C86FE0" w:rsidRPr="00077252" w:rsidRDefault="00C86FE0" w:rsidP="00B47CAB">
            <w:pPr>
              <w:spacing w:line="276" w:lineRule="auto"/>
              <w:ind w:left="144" w:right="14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27E43FF3" w14:textId="2E3759D6" w:rsidR="0075705C" w:rsidRPr="00077252" w:rsidRDefault="0029098D" w:rsidP="00CD1626">
            <w:pPr>
              <w:pStyle w:val="Default"/>
              <w:ind w:left="142"/>
              <w:jc w:val="center"/>
              <w:rPr>
                <w:bCs/>
                <w:sz w:val="20"/>
                <w:szCs w:val="20"/>
              </w:rPr>
            </w:pPr>
            <w:r w:rsidRPr="00077252">
              <w:rPr>
                <w:bCs/>
                <w:sz w:val="20"/>
                <w:szCs w:val="20"/>
              </w:rPr>
              <w:t>Własne / oddane do dyspozycji*</w:t>
            </w:r>
          </w:p>
        </w:tc>
      </w:tr>
      <w:tr w:rsidR="0075705C" w:rsidRPr="00077252" w14:paraId="469047C7" w14:textId="77777777" w:rsidTr="00A66B1C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C1E110E" w14:textId="4F7BEB76" w:rsidR="0075705C" w:rsidRPr="00077252" w:rsidRDefault="00AE62B2" w:rsidP="00CD1626">
            <w:pPr>
              <w:snapToGrid w:val="0"/>
              <w:spacing w:before="1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077252">
              <w:rPr>
                <w:rFonts w:ascii="Arial" w:hAnsi="Arial" w:cs="Arial"/>
                <w:spacing w:val="4"/>
                <w:sz w:val="20"/>
                <w:szCs w:val="20"/>
              </w:rPr>
              <w:lastRenderedPageBreak/>
              <w:t>6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88113DC" w14:textId="685C9744" w:rsidR="0075705C" w:rsidRPr="00077252" w:rsidRDefault="00AE62B2" w:rsidP="00CD1626">
            <w:pPr>
              <w:pStyle w:val="Default"/>
              <w:jc w:val="center"/>
              <w:rPr>
                <w:sz w:val="20"/>
                <w:szCs w:val="20"/>
              </w:rPr>
            </w:pPr>
            <w:r w:rsidRPr="00077252">
              <w:rPr>
                <w:sz w:val="20"/>
                <w:szCs w:val="20"/>
              </w:rPr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AE3CD98" w14:textId="7300A43F" w:rsidR="0075705C" w:rsidRPr="00077252" w:rsidRDefault="0075705C" w:rsidP="00CD1626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077252">
              <w:rPr>
                <w:b/>
                <w:sz w:val="20"/>
                <w:szCs w:val="20"/>
              </w:rPr>
              <w:t xml:space="preserve">Projektant w branży sanitarnej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F292B3D" w14:textId="77777777" w:rsidR="0075705C" w:rsidRPr="00077252" w:rsidRDefault="0029098D" w:rsidP="00B47CAB">
            <w:pPr>
              <w:spacing w:line="276" w:lineRule="auto"/>
              <w:ind w:left="144" w:right="14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77252">
              <w:rPr>
                <w:rFonts w:ascii="Arial" w:hAnsi="Arial" w:cs="Arial"/>
                <w:bCs/>
                <w:sz w:val="20"/>
                <w:szCs w:val="20"/>
              </w:rPr>
              <w:t>Osoba posiadająca uprawnienia budowlane uprawniające do projektowania w specjalności instalacyjnej w zakresie sieci, instalacji i urządzeń cieplnych, wentylacyjnych, gazowych, wodociągowych i kanalizacyjnych</w:t>
            </w:r>
          </w:p>
          <w:p w14:paraId="696CB8DF" w14:textId="77777777" w:rsidR="00C86FE0" w:rsidRPr="00077252" w:rsidRDefault="00C86FE0" w:rsidP="00C86FE0">
            <w:pPr>
              <w:pStyle w:val="Default"/>
              <w:ind w:left="144"/>
              <w:rPr>
                <w:bCs/>
                <w:sz w:val="20"/>
                <w:szCs w:val="20"/>
              </w:rPr>
            </w:pPr>
            <w:r w:rsidRPr="00077252">
              <w:rPr>
                <w:bCs/>
                <w:sz w:val="20"/>
                <w:szCs w:val="20"/>
              </w:rPr>
              <w:t>Nr uprawnień ……………………..</w:t>
            </w:r>
          </w:p>
          <w:p w14:paraId="3052FE8F" w14:textId="6FD2A5A2" w:rsidR="00C86FE0" w:rsidRPr="00077252" w:rsidRDefault="00C86FE0" w:rsidP="00B47CAB">
            <w:pPr>
              <w:spacing w:line="276" w:lineRule="auto"/>
              <w:ind w:left="144" w:right="14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AFC9295" w14:textId="1C7E4142" w:rsidR="0075705C" w:rsidRPr="00077252" w:rsidRDefault="0029098D" w:rsidP="00CD1626">
            <w:pPr>
              <w:pStyle w:val="Default"/>
              <w:ind w:left="142"/>
              <w:jc w:val="center"/>
              <w:rPr>
                <w:bCs/>
                <w:sz w:val="20"/>
                <w:szCs w:val="20"/>
              </w:rPr>
            </w:pPr>
            <w:r w:rsidRPr="00077252">
              <w:rPr>
                <w:bCs/>
                <w:sz w:val="20"/>
                <w:szCs w:val="20"/>
              </w:rPr>
              <w:t>Własne / oddane do dyspozycji*</w:t>
            </w:r>
          </w:p>
        </w:tc>
      </w:tr>
    </w:tbl>
    <w:p w14:paraId="14AEEADC" w14:textId="77777777" w:rsidR="00077252" w:rsidRDefault="00077252" w:rsidP="006A6A96">
      <w:pPr>
        <w:pStyle w:val="default0"/>
        <w:spacing w:before="120" w:beforeAutospacing="0" w:after="120" w:afterAutospacing="0"/>
        <w:ind w:right="-32"/>
        <w:jc w:val="both"/>
        <w:rPr>
          <w:rFonts w:ascii="Arial" w:hAnsi="Arial" w:cs="Arial"/>
          <w:b/>
          <w:bCs/>
          <w:sz w:val="20"/>
          <w:szCs w:val="20"/>
        </w:rPr>
      </w:pPr>
    </w:p>
    <w:p w14:paraId="7464589E" w14:textId="6FEB853D" w:rsidR="006A6A96" w:rsidRPr="00077252" w:rsidRDefault="006A6A96" w:rsidP="006A6A96">
      <w:pPr>
        <w:pStyle w:val="default0"/>
        <w:spacing w:before="120" w:beforeAutospacing="0" w:after="120" w:afterAutospacing="0"/>
        <w:ind w:right="-32"/>
        <w:jc w:val="both"/>
        <w:rPr>
          <w:rFonts w:ascii="Arial" w:hAnsi="Arial" w:cs="Arial"/>
          <w:sz w:val="20"/>
          <w:szCs w:val="20"/>
        </w:rPr>
      </w:pPr>
      <w:r w:rsidRPr="00077252">
        <w:rPr>
          <w:rFonts w:ascii="Arial" w:hAnsi="Arial" w:cs="Arial"/>
          <w:b/>
          <w:bCs/>
          <w:sz w:val="20"/>
          <w:szCs w:val="20"/>
        </w:rPr>
        <w:t xml:space="preserve">Uwaga! </w:t>
      </w:r>
      <w:r w:rsidRPr="00077252">
        <w:rPr>
          <w:rFonts w:ascii="Arial" w:hAnsi="Arial" w:cs="Arial"/>
          <w:sz w:val="20"/>
          <w:szCs w:val="20"/>
        </w:rPr>
        <w:t xml:space="preserve">oświadczam(my), </w:t>
      </w:r>
      <w:r w:rsidRPr="00077252">
        <w:rPr>
          <w:rFonts w:ascii="Arial" w:hAnsi="Arial" w:cs="Arial"/>
          <w:b/>
          <w:bCs/>
          <w:sz w:val="20"/>
          <w:szCs w:val="20"/>
        </w:rPr>
        <w:t>że osoba wskazana</w:t>
      </w:r>
      <w:r w:rsidRPr="00077252">
        <w:rPr>
          <w:rFonts w:ascii="Arial" w:hAnsi="Arial" w:cs="Arial"/>
          <w:sz w:val="20"/>
          <w:szCs w:val="20"/>
        </w:rPr>
        <w:t xml:space="preserve">, będzie uczestniczyć w wykonywaniu zamówienia i posiada niezbędne wykształcenie oraz uprawnienia do wykonania przedmiotu zamówienia, wymagane w postawionym warunku w SWZ i może sprawować wymienioną funkcję zgodnie z Prawem Budowlanym. </w:t>
      </w:r>
    </w:p>
    <w:p w14:paraId="3CB53299" w14:textId="7F6E3FD4" w:rsidR="0021284A" w:rsidRDefault="0032655D" w:rsidP="00905E0F">
      <w:pPr>
        <w:pStyle w:val="Default"/>
        <w:rPr>
          <w:sz w:val="20"/>
          <w:szCs w:val="20"/>
        </w:rPr>
      </w:pPr>
      <w:r w:rsidRPr="00077252">
        <w:rPr>
          <w:sz w:val="20"/>
          <w:szCs w:val="20"/>
        </w:rPr>
        <w:t xml:space="preserve">* niepotrzebne skreślić ( jeżeli </w:t>
      </w:r>
      <w:r w:rsidR="00D908A1">
        <w:rPr>
          <w:sz w:val="20"/>
          <w:szCs w:val="20"/>
        </w:rPr>
        <w:t>W</w:t>
      </w:r>
      <w:r w:rsidRPr="00077252">
        <w:rPr>
          <w:sz w:val="20"/>
          <w:szCs w:val="20"/>
        </w:rPr>
        <w:t>ykonawca pozostaje w stosunku umowy cywilno prawnej pozostawiamy własne)</w:t>
      </w:r>
    </w:p>
    <w:p w14:paraId="4D9DDF68" w14:textId="77777777" w:rsidR="00180915" w:rsidRDefault="00180915" w:rsidP="00905E0F">
      <w:pPr>
        <w:pStyle w:val="Default"/>
        <w:rPr>
          <w:sz w:val="20"/>
          <w:szCs w:val="20"/>
        </w:rPr>
      </w:pPr>
    </w:p>
    <w:p w14:paraId="251553F7" w14:textId="77777777" w:rsidR="00180915" w:rsidRDefault="00180915" w:rsidP="00905E0F">
      <w:pPr>
        <w:pStyle w:val="Default"/>
        <w:rPr>
          <w:sz w:val="20"/>
          <w:szCs w:val="20"/>
        </w:rPr>
      </w:pPr>
    </w:p>
    <w:p w14:paraId="0FCBA9EF" w14:textId="77777777" w:rsidR="00180915" w:rsidRDefault="00180915" w:rsidP="00905E0F">
      <w:pPr>
        <w:pStyle w:val="Default"/>
        <w:rPr>
          <w:sz w:val="20"/>
          <w:szCs w:val="20"/>
        </w:rPr>
      </w:pPr>
    </w:p>
    <w:p w14:paraId="080B8B83" w14:textId="62AF493D" w:rsidR="00180915" w:rsidRPr="00077252" w:rsidRDefault="00180915" w:rsidP="00905E0F">
      <w:pPr>
        <w:pStyle w:val="Default"/>
        <w:rPr>
          <w:color w:val="auto"/>
          <w:sz w:val="20"/>
          <w:szCs w:val="20"/>
        </w:rPr>
      </w:pPr>
      <w:r w:rsidRPr="00180915">
        <w:rPr>
          <w:color w:val="auto"/>
          <w:sz w:val="20"/>
          <w:szCs w:val="20"/>
        </w:rPr>
        <w:t xml:space="preserve">…………….……. </w:t>
      </w:r>
      <w:r w:rsidRPr="00180915">
        <w:rPr>
          <w:i/>
          <w:color w:val="auto"/>
          <w:sz w:val="20"/>
          <w:szCs w:val="20"/>
        </w:rPr>
        <w:t xml:space="preserve">(miejscowość), </w:t>
      </w:r>
      <w:r w:rsidRPr="00180915">
        <w:rPr>
          <w:color w:val="auto"/>
          <w:sz w:val="20"/>
          <w:szCs w:val="20"/>
        </w:rPr>
        <w:t>dnia ………….……. r.</w:t>
      </w:r>
    </w:p>
    <w:sectPr w:rsidR="00180915" w:rsidRPr="00077252" w:rsidSect="00643464">
      <w:headerReference w:type="default" r:id="rId7"/>
      <w:footerReference w:type="even" r:id="rId8"/>
      <w:footerReference w:type="default" r:id="rId9"/>
      <w:pgSz w:w="16838" w:h="11906" w:orient="landscape"/>
      <w:pgMar w:top="567" w:right="1418" w:bottom="1135" w:left="1418" w:header="597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80EFD5" w14:textId="77777777" w:rsidR="00627A08" w:rsidRDefault="00627A08">
      <w:r>
        <w:separator/>
      </w:r>
    </w:p>
  </w:endnote>
  <w:endnote w:type="continuationSeparator" w:id="0">
    <w:p w14:paraId="34D0415C" w14:textId="77777777" w:rsidR="00627A08" w:rsidRDefault="00627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3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F8F08" w14:textId="77777777" w:rsidR="00FA5362" w:rsidRDefault="00FA5362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3EE10B" w14:textId="77777777" w:rsidR="00FA5362" w:rsidRDefault="00FA5362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8679E" w14:textId="77777777" w:rsidR="00077252" w:rsidRDefault="00077252" w:rsidP="00077252">
    <w:pPr>
      <w:autoSpaceDE w:val="0"/>
      <w:rPr>
        <w:rFonts w:ascii="Calibri Light" w:hAnsi="Calibri Light" w:cs="Calibri Light"/>
        <w:i/>
        <w:iCs/>
        <w:color w:val="000000"/>
        <w:sz w:val="20"/>
        <w:szCs w:val="20"/>
      </w:rPr>
    </w:pPr>
    <w:r>
      <w:rPr>
        <w:rFonts w:ascii="Calibri Light" w:hAnsi="Calibri Light" w:cs="Calibri Light"/>
        <w:i/>
        <w:iCs/>
        <w:color w:val="000000"/>
        <w:sz w:val="20"/>
        <w:szCs w:val="20"/>
      </w:rPr>
      <w:t>____________________________________________________________________________________________________________________________________________</w:t>
    </w:r>
  </w:p>
  <w:p w14:paraId="77CBE13A" w14:textId="77777777" w:rsidR="00077252" w:rsidRPr="00410A12" w:rsidRDefault="00077252" w:rsidP="00077252">
    <w:pPr>
      <w:autoSpaceDE w:val="0"/>
      <w:jc w:val="center"/>
      <w:rPr>
        <w:rFonts w:ascii="Calibri Light" w:hAnsi="Calibri Light" w:cs="Calibri Light"/>
        <w:i/>
        <w:iCs/>
        <w:color w:val="C00000"/>
        <w:sz w:val="20"/>
        <w:szCs w:val="20"/>
      </w:rPr>
    </w:pPr>
    <w:r w:rsidRPr="00410A12">
      <w:rPr>
        <w:rFonts w:ascii="Calibri Light" w:hAnsi="Calibri Light" w:cs="Calibri Light"/>
        <w:i/>
        <w:iCs/>
        <w:color w:val="C00000"/>
        <w:sz w:val="20"/>
        <w:szCs w:val="20"/>
      </w:rPr>
      <w:t>Dokument należy wypełnić i podpisać kwalifikowanym podpisem elektronicznym lub podpisem zaufanym lub elektronicznym podpisem osobistym. Zamawiający zaleca zapisanie dokumentu w formacie PDF.</w:t>
    </w:r>
  </w:p>
  <w:p w14:paraId="638C5D30" w14:textId="77777777" w:rsidR="00077252" w:rsidRDefault="00077252" w:rsidP="00077252">
    <w:pPr>
      <w:autoSpaceDE w:val="0"/>
      <w:jc w:val="center"/>
      <w:rPr>
        <w:rFonts w:ascii="Calibri Light" w:hAnsi="Calibri Light" w:cs="Calibri Light"/>
        <w:color w:val="C00000"/>
        <w:sz w:val="20"/>
        <w:szCs w:val="20"/>
      </w:rPr>
    </w:pPr>
  </w:p>
  <w:p w14:paraId="1ADFE2AA" w14:textId="77777777" w:rsidR="00077252" w:rsidRDefault="00077252" w:rsidP="00077252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14:paraId="50F79D25" w14:textId="77777777" w:rsidR="00FA5362" w:rsidRPr="00D33FBF" w:rsidRDefault="00FA5362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EFCA62" w14:textId="77777777" w:rsidR="00627A08" w:rsidRDefault="00627A08">
      <w:r>
        <w:separator/>
      </w:r>
    </w:p>
  </w:footnote>
  <w:footnote w:type="continuationSeparator" w:id="0">
    <w:p w14:paraId="202EF972" w14:textId="77777777" w:rsidR="00627A08" w:rsidRDefault="00627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CF5E8" w14:textId="77777777" w:rsidR="00077252" w:rsidRDefault="00077252" w:rsidP="00077252"/>
  <w:p w14:paraId="43329408" w14:textId="538DA835" w:rsidR="00077252" w:rsidRDefault="00077252" w:rsidP="00077252">
    <w:pPr>
      <w:tabs>
        <w:tab w:val="left" w:pos="3836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2006E647" wp14:editId="6C60AB04">
          <wp:simplePos x="0" y="0"/>
          <wp:positionH relativeFrom="page">
            <wp:posOffset>899795</wp:posOffset>
          </wp:positionH>
          <wp:positionV relativeFrom="page">
            <wp:posOffset>186055</wp:posOffset>
          </wp:positionV>
          <wp:extent cx="884555" cy="701675"/>
          <wp:effectExtent l="0" t="0" r="0" b="3175"/>
          <wp:wrapNone/>
          <wp:docPr id="2854650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4555" cy="701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0665CD14" w14:textId="77777777" w:rsidR="00077252" w:rsidRDefault="00077252" w:rsidP="00077252">
    <w:pPr>
      <w:tabs>
        <w:tab w:val="left" w:pos="3836"/>
      </w:tabs>
    </w:pPr>
  </w:p>
  <w:p w14:paraId="0A792766" w14:textId="77777777" w:rsidR="00077252" w:rsidRDefault="00077252" w:rsidP="00077252">
    <w:pPr>
      <w:tabs>
        <w:tab w:val="left" w:pos="3836"/>
      </w:tabs>
    </w:pPr>
  </w:p>
  <w:p w14:paraId="00106A14" w14:textId="7C7AE320" w:rsidR="00192A16" w:rsidRPr="00077252" w:rsidRDefault="00077252" w:rsidP="00077252">
    <w:pPr>
      <w:rPr>
        <w:rFonts w:ascii="Arial" w:hAnsi="Arial" w:cs="Arial"/>
        <w:bCs/>
        <w:sz w:val="20"/>
        <w:szCs w:val="20"/>
      </w:rPr>
    </w:pPr>
    <w:r w:rsidRPr="00CE2086">
      <w:rPr>
        <w:rFonts w:ascii="Arial" w:hAnsi="Arial" w:cs="Arial"/>
        <w:bCs/>
        <w:sz w:val="20"/>
        <w:szCs w:val="20"/>
      </w:rPr>
      <w:t xml:space="preserve">Numer referencyjny: </w:t>
    </w:r>
    <w:r w:rsidRPr="00CA03DC">
      <w:rPr>
        <w:rFonts w:ascii="Arial" w:hAnsi="Arial" w:cs="Arial"/>
        <w:bCs/>
        <w:sz w:val="20"/>
        <w:szCs w:val="20"/>
      </w:rPr>
      <w:t>KTBS.5.</w:t>
    </w:r>
    <w:r w:rsidRPr="00CE2086">
      <w:rPr>
        <w:rFonts w:ascii="Arial" w:hAnsi="Arial" w:cs="Arial"/>
        <w:bCs/>
        <w:sz w:val="20"/>
        <w:szCs w:val="20"/>
      </w:rPr>
      <w:t>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4FF1D27"/>
    <w:multiLevelType w:val="hybridMultilevel"/>
    <w:tmpl w:val="1AD26A36"/>
    <w:lvl w:ilvl="0" w:tplc="F856985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8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A7F6B6C"/>
    <w:multiLevelType w:val="hybridMultilevel"/>
    <w:tmpl w:val="2E04BC2C"/>
    <w:lvl w:ilvl="0" w:tplc="F856985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84BEDEFA">
      <w:start w:val="5"/>
      <w:numFmt w:val="bullet"/>
      <w:lvlText w:val=""/>
      <w:lvlJc w:val="left"/>
      <w:pPr>
        <w:ind w:left="3425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2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3" w15:restartNumberingAfterBreak="0">
    <w:nsid w:val="43D178EF"/>
    <w:multiLevelType w:val="hybridMultilevel"/>
    <w:tmpl w:val="3FC00A5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4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6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8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9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0" w15:restartNumberingAfterBreak="0">
    <w:nsid w:val="52070D64"/>
    <w:multiLevelType w:val="hybridMultilevel"/>
    <w:tmpl w:val="915CE1CA"/>
    <w:lvl w:ilvl="0" w:tplc="C9845E78">
      <w:start w:val="1"/>
      <w:numFmt w:val="decimal"/>
      <w:lvlText w:val="%1)"/>
      <w:lvlJc w:val="left"/>
      <w:pPr>
        <w:ind w:left="163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947BC9"/>
    <w:multiLevelType w:val="multilevel"/>
    <w:tmpl w:val="B6682982"/>
    <w:styleLink w:val="WW8Num13"/>
    <w:lvl w:ilvl="0">
      <w:start w:val="1"/>
      <w:numFmt w:val="decimal"/>
      <w:lvlText w:val="%1)"/>
      <w:lvlJc w:val="left"/>
      <w:rPr>
        <w:rFonts w:ascii="Cambria" w:eastAsia="Times New Roman" w:hAnsi="Cambria" w:cs="Arial"/>
        <w:b w:val="0"/>
        <w:i w:val="0"/>
        <w:color w:val="000000"/>
        <w:sz w:val="16"/>
        <w:szCs w:val="1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3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4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6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8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1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2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3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4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6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7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131119603">
    <w:abstractNumId w:val="38"/>
  </w:num>
  <w:num w:numId="2" w16cid:durableId="1197625645">
    <w:abstractNumId w:val="45"/>
  </w:num>
  <w:num w:numId="3" w16cid:durableId="673456120">
    <w:abstractNumId w:val="31"/>
  </w:num>
  <w:num w:numId="4" w16cid:durableId="581791600">
    <w:abstractNumId w:val="26"/>
  </w:num>
  <w:num w:numId="5" w16cid:durableId="1786382978">
    <w:abstractNumId w:val="19"/>
  </w:num>
  <w:num w:numId="6" w16cid:durableId="478883010">
    <w:abstractNumId w:val="35"/>
  </w:num>
  <w:num w:numId="7" w16cid:durableId="1441488301">
    <w:abstractNumId w:val="39"/>
  </w:num>
  <w:num w:numId="8" w16cid:durableId="2008823731">
    <w:abstractNumId w:val="23"/>
  </w:num>
  <w:num w:numId="9" w16cid:durableId="1220633642">
    <w:abstractNumId w:val="52"/>
  </w:num>
  <w:num w:numId="10" w16cid:durableId="1972248919">
    <w:abstractNumId w:val="57"/>
  </w:num>
  <w:num w:numId="11" w16cid:durableId="2035767368">
    <w:abstractNumId w:val="20"/>
  </w:num>
  <w:num w:numId="12" w16cid:durableId="484053039">
    <w:abstractNumId w:val="55"/>
  </w:num>
  <w:num w:numId="13" w16cid:durableId="1027606042">
    <w:abstractNumId w:val="56"/>
  </w:num>
  <w:num w:numId="14" w16cid:durableId="827550020">
    <w:abstractNumId w:val="12"/>
  </w:num>
  <w:num w:numId="15" w16cid:durableId="847519032">
    <w:abstractNumId w:val="27"/>
  </w:num>
  <w:num w:numId="16" w16cid:durableId="2087260026">
    <w:abstractNumId w:val="34"/>
  </w:num>
  <w:num w:numId="17" w16cid:durableId="126163311">
    <w:abstractNumId w:val="51"/>
  </w:num>
  <w:num w:numId="18" w16cid:durableId="868835074">
    <w:abstractNumId w:val="22"/>
  </w:num>
  <w:num w:numId="19" w16cid:durableId="1954822007">
    <w:abstractNumId w:val="14"/>
  </w:num>
  <w:num w:numId="20" w16cid:durableId="1429735089">
    <w:abstractNumId w:val="17"/>
  </w:num>
  <w:num w:numId="21" w16cid:durableId="1651791271">
    <w:abstractNumId w:val="46"/>
  </w:num>
  <w:num w:numId="22" w16cid:durableId="1888443351">
    <w:abstractNumId w:val="18"/>
  </w:num>
  <w:num w:numId="23" w16cid:durableId="360060532">
    <w:abstractNumId w:val="50"/>
  </w:num>
  <w:num w:numId="24" w16cid:durableId="151527663">
    <w:abstractNumId w:val="48"/>
  </w:num>
  <w:num w:numId="25" w16cid:durableId="694113216">
    <w:abstractNumId w:val="21"/>
  </w:num>
  <w:num w:numId="26" w16cid:durableId="1711806060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77129815">
    <w:abstractNumId w:val="53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86200793">
    <w:abstractNumId w:val="3"/>
  </w:num>
  <w:num w:numId="29" w16cid:durableId="206988450">
    <w:abstractNumId w:val="8"/>
  </w:num>
  <w:num w:numId="30" w16cid:durableId="1670251304">
    <w:abstractNumId w:val="2"/>
  </w:num>
  <w:num w:numId="31" w16cid:durableId="1328482176">
    <w:abstractNumId w:val="44"/>
  </w:num>
  <w:num w:numId="32" w16cid:durableId="1163620806">
    <w:abstractNumId w:val="10"/>
  </w:num>
  <w:num w:numId="33" w16cid:durableId="518737906">
    <w:abstractNumId w:val="29"/>
  </w:num>
  <w:num w:numId="34" w16cid:durableId="384990095">
    <w:abstractNumId w:val="47"/>
  </w:num>
  <w:num w:numId="35" w16cid:durableId="707488508">
    <w:abstractNumId w:val="16"/>
  </w:num>
  <w:num w:numId="36" w16cid:durableId="967853504">
    <w:abstractNumId w:val="54"/>
  </w:num>
  <w:num w:numId="37" w16cid:durableId="140655367">
    <w:abstractNumId w:val="15"/>
  </w:num>
  <w:num w:numId="38" w16cid:durableId="2059817538">
    <w:abstractNumId w:val="9"/>
  </w:num>
  <w:num w:numId="39" w16cid:durableId="1775902972">
    <w:abstractNumId w:val="24"/>
  </w:num>
  <w:num w:numId="40" w16cid:durableId="946426848">
    <w:abstractNumId w:val="41"/>
  </w:num>
  <w:num w:numId="41" w16cid:durableId="1464887391">
    <w:abstractNumId w:val="36"/>
  </w:num>
  <w:num w:numId="42" w16cid:durableId="49908007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44610040">
    <w:abstractNumId w:val="28"/>
  </w:num>
  <w:num w:numId="44" w16cid:durableId="993334827">
    <w:abstractNumId w:val="25"/>
  </w:num>
  <w:num w:numId="45" w16cid:durableId="1136028820">
    <w:abstractNumId w:val="13"/>
  </w:num>
  <w:num w:numId="46" w16cid:durableId="1586452154">
    <w:abstractNumId w:val="30"/>
  </w:num>
  <w:num w:numId="47" w16cid:durableId="2061317316">
    <w:abstractNumId w:val="42"/>
    <w:lvlOverride w:ilvl="0">
      <w:lvl w:ilvl="0">
        <w:start w:val="1"/>
        <w:numFmt w:val="decimal"/>
        <w:lvlText w:val="%1)"/>
        <w:lvlJc w:val="left"/>
        <w:rPr>
          <w:rFonts w:ascii="Cambria Math" w:eastAsia="Times New Roman" w:hAnsi="Cambria Math" w:cs="Arial"/>
          <w:b w:val="0"/>
          <w:i w:val="0"/>
          <w:color w:val="000000"/>
          <w:sz w:val="20"/>
          <w:szCs w:val="20"/>
        </w:rPr>
      </w:lvl>
    </w:lvlOverride>
  </w:num>
  <w:num w:numId="48" w16cid:durableId="1544320147">
    <w:abstractNumId w:val="33"/>
  </w:num>
  <w:num w:numId="49" w16cid:durableId="1395592120">
    <w:abstractNumId w:val="11"/>
  </w:num>
  <w:num w:numId="50" w16cid:durableId="1518540497">
    <w:abstractNumId w:val="42"/>
  </w:num>
  <w:num w:numId="51" w16cid:durableId="2032799708">
    <w:abstractNumId w:val="4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3951"/>
    <w:rsid w:val="000179C9"/>
    <w:rsid w:val="00020A3B"/>
    <w:rsid w:val="00022964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37B65"/>
    <w:rsid w:val="00041617"/>
    <w:rsid w:val="00042263"/>
    <w:rsid w:val="00042509"/>
    <w:rsid w:val="00042B17"/>
    <w:rsid w:val="0004338D"/>
    <w:rsid w:val="00044B6B"/>
    <w:rsid w:val="00047EF2"/>
    <w:rsid w:val="00053AC2"/>
    <w:rsid w:val="00054BF5"/>
    <w:rsid w:val="00055851"/>
    <w:rsid w:val="00061F88"/>
    <w:rsid w:val="00063849"/>
    <w:rsid w:val="00066926"/>
    <w:rsid w:val="000675E7"/>
    <w:rsid w:val="00070743"/>
    <w:rsid w:val="000726CE"/>
    <w:rsid w:val="00075847"/>
    <w:rsid w:val="00077252"/>
    <w:rsid w:val="00080D85"/>
    <w:rsid w:val="00081A64"/>
    <w:rsid w:val="00084151"/>
    <w:rsid w:val="00084DB6"/>
    <w:rsid w:val="000858B3"/>
    <w:rsid w:val="00090A82"/>
    <w:rsid w:val="00091FCF"/>
    <w:rsid w:val="00092D2E"/>
    <w:rsid w:val="000970DD"/>
    <w:rsid w:val="000A0528"/>
    <w:rsid w:val="000A1940"/>
    <w:rsid w:val="000A1981"/>
    <w:rsid w:val="000A27ED"/>
    <w:rsid w:val="000A3BB7"/>
    <w:rsid w:val="000A660B"/>
    <w:rsid w:val="000A72B3"/>
    <w:rsid w:val="000B0B94"/>
    <w:rsid w:val="000B0FF6"/>
    <w:rsid w:val="000B2EE7"/>
    <w:rsid w:val="000B37AC"/>
    <w:rsid w:val="000C152C"/>
    <w:rsid w:val="000C1FE3"/>
    <w:rsid w:val="000C2E16"/>
    <w:rsid w:val="000C3646"/>
    <w:rsid w:val="000D40FD"/>
    <w:rsid w:val="000E05B9"/>
    <w:rsid w:val="000E4E2A"/>
    <w:rsid w:val="000E7F53"/>
    <w:rsid w:val="000F094E"/>
    <w:rsid w:val="0010294D"/>
    <w:rsid w:val="00102A85"/>
    <w:rsid w:val="00102C0C"/>
    <w:rsid w:val="00103084"/>
    <w:rsid w:val="00103155"/>
    <w:rsid w:val="001054D9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6D9F"/>
    <w:rsid w:val="00137870"/>
    <w:rsid w:val="001405D1"/>
    <w:rsid w:val="00140DF0"/>
    <w:rsid w:val="00143610"/>
    <w:rsid w:val="0014366A"/>
    <w:rsid w:val="00145F79"/>
    <w:rsid w:val="0014707D"/>
    <w:rsid w:val="00153D99"/>
    <w:rsid w:val="001565A1"/>
    <w:rsid w:val="001568FB"/>
    <w:rsid w:val="00157704"/>
    <w:rsid w:val="0016212F"/>
    <w:rsid w:val="00162505"/>
    <w:rsid w:val="00162560"/>
    <w:rsid w:val="00163252"/>
    <w:rsid w:val="00164F38"/>
    <w:rsid w:val="00165D29"/>
    <w:rsid w:val="0017113D"/>
    <w:rsid w:val="001720B9"/>
    <w:rsid w:val="0017416A"/>
    <w:rsid w:val="00174344"/>
    <w:rsid w:val="00176E50"/>
    <w:rsid w:val="00180915"/>
    <w:rsid w:val="001816EE"/>
    <w:rsid w:val="001866AD"/>
    <w:rsid w:val="00191FF7"/>
    <w:rsid w:val="00192A16"/>
    <w:rsid w:val="00192C7B"/>
    <w:rsid w:val="00194CF3"/>
    <w:rsid w:val="00195856"/>
    <w:rsid w:val="00197122"/>
    <w:rsid w:val="001979DB"/>
    <w:rsid w:val="001A128F"/>
    <w:rsid w:val="001A4C70"/>
    <w:rsid w:val="001A5611"/>
    <w:rsid w:val="001A7799"/>
    <w:rsid w:val="001B000A"/>
    <w:rsid w:val="001B3135"/>
    <w:rsid w:val="001B3D41"/>
    <w:rsid w:val="001B59ED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6C5F"/>
    <w:rsid w:val="001D6CF9"/>
    <w:rsid w:val="001E319E"/>
    <w:rsid w:val="001E6C02"/>
    <w:rsid w:val="001E6F19"/>
    <w:rsid w:val="001F1C7C"/>
    <w:rsid w:val="001F1F9E"/>
    <w:rsid w:val="001F3802"/>
    <w:rsid w:val="001F4FD3"/>
    <w:rsid w:val="001F516F"/>
    <w:rsid w:val="001F60E2"/>
    <w:rsid w:val="001F6ECF"/>
    <w:rsid w:val="002013CA"/>
    <w:rsid w:val="00204600"/>
    <w:rsid w:val="00205194"/>
    <w:rsid w:val="00210DCE"/>
    <w:rsid w:val="00211D44"/>
    <w:rsid w:val="0021284A"/>
    <w:rsid w:val="00213968"/>
    <w:rsid w:val="00214FD3"/>
    <w:rsid w:val="00222F60"/>
    <w:rsid w:val="002232E2"/>
    <w:rsid w:val="00223750"/>
    <w:rsid w:val="002248A3"/>
    <w:rsid w:val="002249B7"/>
    <w:rsid w:val="00224C77"/>
    <w:rsid w:val="00225324"/>
    <w:rsid w:val="00227300"/>
    <w:rsid w:val="00227E39"/>
    <w:rsid w:val="00233770"/>
    <w:rsid w:val="002365B7"/>
    <w:rsid w:val="0024032C"/>
    <w:rsid w:val="00241840"/>
    <w:rsid w:val="00241C6C"/>
    <w:rsid w:val="002447F6"/>
    <w:rsid w:val="00246A11"/>
    <w:rsid w:val="00252051"/>
    <w:rsid w:val="00255734"/>
    <w:rsid w:val="00256EDD"/>
    <w:rsid w:val="00257369"/>
    <w:rsid w:val="00261B89"/>
    <w:rsid w:val="002654BA"/>
    <w:rsid w:val="0026568F"/>
    <w:rsid w:val="0026706B"/>
    <w:rsid w:val="002678AB"/>
    <w:rsid w:val="00271D38"/>
    <w:rsid w:val="00272E2B"/>
    <w:rsid w:val="002814D4"/>
    <w:rsid w:val="002837ED"/>
    <w:rsid w:val="002876E2"/>
    <w:rsid w:val="00287A2A"/>
    <w:rsid w:val="0029098D"/>
    <w:rsid w:val="00290EB4"/>
    <w:rsid w:val="002932F3"/>
    <w:rsid w:val="002953C0"/>
    <w:rsid w:val="002A2237"/>
    <w:rsid w:val="002A2640"/>
    <w:rsid w:val="002A4CEF"/>
    <w:rsid w:val="002A5876"/>
    <w:rsid w:val="002A73B3"/>
    <w:rsid w:val="002A77AE"/>
    <w:rsid w:val="002A7F4E"/>
    <w:rsid w:val="002B224D"/>
    <w:rsid w:val="002B6740"/>
    <w:rsid w:val="002C317E"/>
    <w:rsid w:val="002C49D9"/>
    <w:rsid w:val="002C6B65"/>
    <w:rsid w:val="002C75A5"/>
    <w:rsid w:val="002D0A1C"/>
    <w:rsid w:val="002D338C"/>
    <w:rsid w:val="002D4C9D"/>
    <w:rsid w:val="002D645D"/>
    <w:rsid w:val="002D67E0"/>
    <w:rsid w:val="002D6BEA"/>
    <w:rsid w:val="002D74BE"/>
    <w:rsid w:val="002D7AED"/>
    <w:rsid w:val="002E0A89"/>
    <w:rsid w:val="002F0291"/>
    <w:rsid w:val="002F0588"/>
    <w:rsid w:val="002F16D6"/>
    <w:rsid w:val="002F26C4"/>
    <w:rsid w:val="002F79CA"/>
    <w:rsid w:val="00302515"/>
    <w:rsid w:val="00302B07"/>
    <w:rsid w:val="003062AC"/>
    <w:rsid w:val="00310A34"/>
    <w:rsid w:val="003114B9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3E34"/>
    <w:rsid w:val="00354735"/>
    <w:rsid w:val="003600E2"/>
    <w:rsid w:val="00362C90"/>
    <w:rsid w:val="003638CB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978EF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6F73"/>
    <w:rsid w:val="003C48F1"/>
    <w:rsid w:val="003C4B19"/>
    <w:rsid w:val="003C659A"/>
    <w:rsid w:val="003C7514"/>
    <w:rsid w:val="003D1DF3"/>
    <w:rsid w:val="003D1ED1"/>
    <w:rsid w:val="003D2B11"/>
    <w:rsid w:val="003D4FCB"/>
    <w:rsid w:val="003D61B3"/>
    <w:rsid w:val="003D72B6"/>
    <w:rsid w:val="003E464A"/>
    <w:rsid w:val="003E719D"/>
    <w:rsid w:val="003F0669"/>
    <w:rsid w:val="003F3E9E"/>
    <w:rsid w:val="003F49E2"/>
    <w:rsid w:val="003F4DB1"/>
    <w:rsid w:val="003F503B"/>
    <w:rsid w:val="003F5826"/>
    <w:rsid w:val="003F60D2"/>
    <w:rsid w:val="00400735"/>
    <w:rsid w:val="004044CD"/>
    <w:rsid w:val="00404595"/>
    <w:rsid w:val="00405505"/>
    <w:rsid w:val="00410D38"/>
    <w:rsid w:val="0041104F"/>
    <w:rsid w:val="0041331B"/>
    <w:rsid w:val="00414CF9"/>
    <w:rsid w:val="00420580"/>
    <w:rsid w:val="00422FC5"/>
    <w:rsid w:val="00423457"/>
    <w:rsid w:val="004245B7"/>
    <w:rsid w:val="00427A12"/>
    <w:rsid w:val="00433028"/>
    <w:rsid w:val="00434B24"/>
    <w:rsid w:val="00436078"/>
    <w:rsid w:val="00436F25"/>
    <w:rsid w:val="004409ED"/>
    <w:rsid w:val="00442F7E"/>
    <w:rsid w:val="0044374E"/>
    <w:rsid w:val="0044434A"/>
    <w:rsid w:val="00445639"/>
    <w:rsid w:val="00446E5C"/>
    <w:rsid w:val="004501D1"/>
    <w:rsid w:val="0045165D"/>
    <w:rsid w:val="004519E7"/>
    <w:rsid w:val="004538F2"/>
    <w:rsid w:val="00457BC4"/>
    <w:rsid w:val="00460E98"/>
    <w:rsid w:val="00460EBC"/>
    <w:rsid w:val="004617BB"/>
    <w:rsid w:val="00462A4F"/>
    <w:rsid w:val="004639B5"/>
    <w:rsid w:val="0047062C"/>
    <w:rsid w:val="00472F97"/>
    <w:rsid w:val="004748C0"/>
    <w:rsid w:val="00477ADD"/>
    <w:rsid w:val="00480774"/>
    <w:rsid w:val="00480ED6"/>
    <w:rsid w:val="004825FF"/>
    <w:rsid w:val="00483B12"/>
    <w:rsid w:val="00484A69"/>
    <w:rsid w:val="00485B52"/>
    <w:rsid w:val="00490F36"/>
    <w:rsid w:val="004934C5"/>
    <w:rsid w:val="0049371B"/>
    <w:rsid w:val="00494A82"/>
    <w:rsid w:val="00494BF8"/>
    <w:rsid w:val="0049543B"/>
    <w:rsid w:val="004A1963"/>
    <w:rsid w:val="004A50BC"/>
    <w:rsid w:val="004A573B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0EAB"/>
    <w:rsid w:val="004E3410"/>
    <w:rsid w:val="004E4827"/>
    <w:rsid w:val="004E5DD6"/>
    <w:rsid w:val="004E6870"/>
    <w:rsid w:val="004E6D1D"/>
    <w:rsid w:val="004E7F7A"/>
    <w:rsid w:val="004F0FA6"/>
    <w:rsid w:val="004F1DB6"/>
    <w:rsid w:val="004F31B5"/>
    <w:rsid w:val="004F4AC8"/>
    <w:rsid w:val="00500D3B"/>
    <w:rsid w:val="005038D7"/>
    <w:rsid w:val="00510327"/>
    <w:rsid w:val="00511D6F"/>
    <w:rsid w:val="005127C5"/>
    <w:rsid w:val="005128AA"/>
    <w:rsid w:val="005131C0"/>
    <w:rsid w:val="00513843"/>
    <w:rsid w:val="005140D4"/>
    <w:rsid w:val="00515E60"/>
    <w:rsid w:val="00516445"/>
    <w:rsid w:val="0051755C"/>
    <w:rsid w:val="00522259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47634"/>
    <w:rsid w:val="0055188B"/>
    <w:rsid w:val="005522C9"/>
    <w:rsid w:val="00552CB7"/>
    <w:rsid w:val="0055599C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77E3B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19D"/>
    <w:rsid w:val="00593ACF"/>
    <w:rsid w:val="005947E0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1DCB"/>
    <w:rsid w:val="005C2B74"/>
    <w:rsid w:val="005C52B4"/>
    <w:rsid w:val="005C74D9"/>
    <w:rsid w:val="005D3855"/>
    <w:rsid w:val="005D3E53"/>
    <w:rsid w:val="005D49B2"/>
    <w:rsid w:val="005E109B"/>
    <w:rsid w:val="005E25BB"/>
    <w:rsid w:val="005E342A"/>
    <w:rsid w:val="005E7368"/>
    <w:rsid w:val="005F05C6"/>
    <w:rsid w:val="005F248D"/>
    <w:rsid w:val="005F3C52"/>
    <w:rsid w:val="005F51FC"/>
    <w:rsid w:val="005F53FF"/>
    <w:rsid w:val="00601FA4"/>
    <w:rsid w:val="006033F1"/>
    <w:rsid w:val="006042A2"/>
    <w:rsid w:val="00606915"/>
    <w:rsid w:val="00607529"/>
    <w:rsid w:val="00607E94"/>
    <w:rsid w:val="00612F9F"/>
    <w:rsid w:val="006230E3"/>
    <w:rsid w:val="00627A08"/>
    <w:rsid w:val="00631F41"/>
    <w:rsid w:val="00633F9C"/>
    <w:rsid w:val="00635E34"/>
    <w:rsid w:val="00642664"/>
    <w:rsid w:val="00642E83"/>
    <w:rsid w:val="006434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5C92"/>
    <w:rsid w:val="00666177"/>
    <w:rsid w:val="00667F63"/>
    <w:rsid w:val="00670104"/>
    <w:rsid w:val="006701F1"/>
    <w:rsid w:val="00672FAA"/>
    <w:rsid w:val="0067317B"/>
    <w:rsid w:val="00673FFB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8726E"/>
    <w:rsid w:val="00694955"/>
    <w:rsid w:val="006952AC"/>
    <w:rsid w:val="00696298"/>
    <w:rsid w:val="00697CEE"/>
    <w:rsid w:val="006A6A96"/>
    <w:rsid w:val="006B004E"/>
    <w:rsid w:val="006B2435"/>
    <w:rsid w:val="006B3219"/>
    <w:rsid w:val="006B48EB"/>
    <w:rsid w:val="006B65EA"/>
    <w:rsid w:val="006B6D15"/>
    <w:rsid w:val="006C1399"/>
    <w:rsid w:val="006C3755"/>
    <w:rsid w:val="006C3D0A"/>
    <w:rsid w:val="006C3D86"/>
    <w:rsid w:val="006C5B73"/>
    <w:rsid w:val="006C5D60"/>
    <w:rsid w:val="006D0804"/>
    <w:rsid w:val="006D2130"/>
    <w:rsid w:val="006D262F"/>
    <w:rsid w:val="006D2F13"/>
    <w:rsid w:val="006D4584"/>
    <w:rsid w:val="006D4C80"/>
    <w:rsid w:val="006E278E"/>
    <w:rsid w:val="006E2914"/>
    <w:rsid w:val="006E2BC5"/>
    <w:rsid w:val="006E3411"/>
    <w:rsid w:val="006E500A"/>
    <w:rsid w:val="006E52B0"/>
    <w:rsid w:val="006E6563"/>
    <w:rsid w:val="006E6C17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7A0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37E26"/>
    <w:rsid w:val="00747E30"/>
    <w:rsid w:val="00750A35"/>
    <w:rsid w:val="00752879"/>
    <w:rsid w:val="0075289B"/>
    <w:rsid w:val="007548DB"/>
    <w:rsid w:val="0075499B"/>
    <w:rsid w:val="00755404"/>
    <w:rsid w:val="0075705C"/>
    <w:rsid w:val="007572CC"/>
    <w:rsid w:val="00757D73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3700"/>
    <w:rsid w:val="00784738"/>
    <w:rsid w:val="00785B61"/>
    <w:rsid w:val="007877E3"/>
    <w:rsid w:val="00787E16"/>
    <w:rsid w:val="00792EE6"/>
    <w:rsid w:val="00793775"/>
    <w:rsid w:val="0079444B"/>
    <w:rsid w:val="0079760A"/>
    <w:rsid w:val="007A0335"/>
    <w:rsid w:val="007A7C26"/>
    <w:rsid w:val="007B21B2"/>
    <w:rsid w:val="007C0CCF"/>
    <w:rsid w:val="007C107B"/>
    <w:rsid w:val="007C4815"/>
    <w:rsid w:val="007C73C6"/>
    <w:rsid w:val="007D29F5"/>
    <w:rsid w:val="007D2EDC"/>
    <w:rsid w:val="007D3559"/>
    <w:rsid w:val="007D5D10"/>
    <w:rsid w:val="007E08D6"/>
    <w:rsid w:val="007E23AC"/>
    <w:rsid w:val="007E6310"/>
    <w:rsid w:val="007F0EBC"/>
    <w:rsid w:val="007F1066"/>
    <w:rsid w:val="007F34EC"/>
    <w:rsid w:val="007F3FE7"/>
    <w:rsid w:val="007F4967"/>
    <w:rsid w:val="007F4FAE"/>
    <w:rsid w:val="007F76A1"/>
    <w:rsid w:val="007F7A34"/>
    <w:rsid w:val="007F7A95"/>
    <w:rsid w:val="00802C0B"/>
    <w:rsid w:val="00803828"/>
    <w:rsid w:val="00805BCD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75EC"/>
    <w:rsid w:val="00837E11"/>
    <w:rsid w:val="00840988"/>
    <w:rsid w:val="008409B8"/>
    <w:rsid w:val="00840E8D"/>
    <w:rsid w:val="008454AD"/>
    <w:rsid w:val="00845544"/>
    <w:rsid w:val="00851265"/>
    <w:rsid w:val="008521F1"/>
    <w:rsid w:val="008522AD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1508"/>
    <w:rsid w:val="00872D84"/>
    <w:rsid w:val="00872E3B"/>
    <w:rsid w:val="00892186"/>
    <w:rsid w:val="00896C0F"/>
    <w:rsid w:val="008A0763"/>
    <w:rsid w:val="008A0BF5"/>
    <w:rsid w:val="008A10C0"/>
    <w:rsid w:val="008A1345"/>
    <w:rsid w:val="008A27B1"/>
    <w:rsid w:val="008A41DF"/>
    <w:rsid w:val="008A5160"/>
    <w:rsid w:val="008B11F9"/>
    <w:rsid w:val="008B15C2"/>
    <w:rsid w:val="008B3B91"/>
    <w:rsid w:val="008B504A"/>
    <w:rsid w:val="008C5A0B"/>
    <w:rsid w:val="008C5EBB"/>
    <w:rsid w:val="008C6142"/>
    <w:rsid w:val="008C7516"/>
    <w:rsid w:val="008D1ABD"/>
    <w:rsid w:val="008D38B4"/>
    <w:rsid w:val="008D4C88"/>
    <w:rsid w:val="008D5AC9"/>
    <w:rsid w:val="008D7041"/>
    <w:rsid w:val="008E1988"/>
    <w:rsid w:val="008E5B27"/>
    <w:rsid w:val="008F0BFB"/>
    <w:rsid w:val="008F21F2"/>
    <w:rsid w:val="008F2E6F"/>
    <w:rsid w:val="008F558F"/>
    <w:rsid w:val="00901EC6"/>
    <w:rsid w:val="009023E2"/>
    <w:rsid w:val="00902957"/>
    <w:rsid w:val="0090440F"/>
    <w:rsid w:val="00905E0F"/>
    <w:rsid w:val="009062BC"/>
    <w:rsid w:val="0090666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ADF"/>
    <w:rsid w:val="00940C71"/>
    <w:rsid w:val="009427CB"/>
    <w:rsid w:val="00942A7E"/>
    <w:rsid w:val="009433BE"/>
    <w:rsid w:val="009510D6"/>
    <w:rsid w:val="009516CD"/>
    <w:rsid w:val="00952F96"/>
    <w:rsid w:val="0095353E"/>
    <w:rsid w:val="00953976"/>
    <w:rsid w:val="00954AF0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8653F"/>
    <w:rsid w:val="009952C7"/>
    <w:rsid w:val="009966DD"/>
    <w:rsid w:val="009970AA"/>
    <w:rsid w:val="009A0530"/>
    <w:rsid w:val="009A135D"/>
    <w:rsid w:val="009A32D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F246A"/>
    <w:rsid w:val="009F3788"/>
    <w:rsid w:val="009F41F4"/>
    <w:rsid w:val="009F7330"/>
    <w:rsid w:val="00A001A0"/>
    <w:rsid w:val="00A01864"/>
    <w:rsid w:val="00A0223C"/>
    <w:rsid w:val="00A05061"/>
    <w:rsid w:val="00A05C0F"/>
    <w:rsid w:val="00A06B79"/>
    <w:rsid w:val="00A06C60"/>
    <w:rsid w:val="00A10FFA"/>
    <w:rsid w:val="00A1134B"/>
    <w:rsid w:val="00A13279"/>
    <w:rsid w:val="00A14EE6"/>
    <w:rsid w:val="00A17D18"/>
    <w:rsid w:val="00A20B08"/>
    <w:rsid w:val="00A20E8F"/>
    <w:rsid w:val="00A2116D"/>
    <w:rsid w:val="00A25019"/>
    <w:rsid w:val="00A266B8"/>
    <w:rsid w:val="00A30E35"/>
    <w:rsid w:val="00A31161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2E79"/>
    <w:rsid w:val="00A66B1C"/>
    <w:rsid w:val="00A71CB4"/>
    <w:rsid w:val="00A74200"/>
    <w:rsid w:val="00A74A76"/>
    <w:rsid w:val="00A74B97"/>
    <w:rsid w:val="00A7645F"/>
    <w:rsid w:val="00A7720C"/>
    <w:rsid w:val="00A8102D"/>
    <w:rsid w:val="00A81BE2"/>
    <w:rsid w:val="00A85586"/>
    <w:rsid w:val="00A9175F"/>
    <w:rsid w:val="00A91DA3"/>
    <w:rsid w:val="00A91FE0"/>
    <w:rsid w:val="00A92834"/>
    <w:rsid w:val="00A97F70"/>
    <w:rsid w:val="00AA4266"/>
    <w:rsid w:val="00AB2527"/>
    <w:rsid w:val="00AB3F60"/>
    <w:rsid w:val="00AC2D83"/>
    <w:rsid w:val="00AC3CE6"/>
    <w:rsid w:val="00AC4555"/>
    <w:rsid w:val="00AC4C9D"/>
    <w:rsid w:val="00AC5669"/>
    <w:rsid w:val="00AC754C"/>
    <w:rsid w:val="00AC7753"/>
    <w:rsid w:val="00AC780F"/>
    <w:rsid w:val="00AD2AB2"/>
    <w:rsid w:val="00AD34D0"/>
    <w:rsid w:val="00AD3D26"/>
    <w:rsid w:val="00AD55FC"/>
    <w:rsid w:val="00AD751A"/>
    <w:rsid w:val="00AE02C5"/>
    <w:rsid w:val="00AE1DEB"/>
    <w:rsid w:val="00AE25F5"/>
    <w:rsid w:val="00AE267D"/>
    <w:rsid w:val="00AE3179"/>
    <w:rsid w:val="00AE5AB8"/>
    <w:rsid w:val="00AE62B2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25D8"/>
    <w:rsid w:val="00B333E3"/>
    <w:rsid w:val="00B3383A"/>
    <w:rsid w:val="00B33C22"/>
    <w:rsid w:val="00B36246"/>
    <w:rsid w:val="00B40125"/>
    <w:rsid w:val="00B4095C"/>
    <w:rsid w:val="00B47146"/>
    <w:rsid w:val="00B47CAB"/>
    <w:rsid w:val="00B52161"/>
    <w:rsid w:val="00B5465B"/>
    <w:rsid w:val="00B554C4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4FB6"/>
    <w:rsid w:val="00B7769F"/>
    <w:rsid w:val="00B80B1E"/>
    <w:rsid w:val="00B828B4"/>
    <w:rsid w:val="00B82FE3"/>
    <w:rsid w:val="00B83427"/>
    <w:rsid w:val="00B84913"/>
    <w:rsid w:val="00B84DB4"/>
    <w:rsid w:val="00B8549E"/>
    <w:rsid w:val="00B85841"/>
    <w:rsid w:val="00B8722E"/>
    <w:rsid w:val="00B87C19"/>
    <w:rsid w:val="00B906F6"/>
    <w:rsid w:val="00B9124A"/>
    <w:rsid w:val="00B914B6"/>
    <w:rsid w:val="00B9651A"/>
    <w:rsid w:val="00B969EC"/>
    <w:rsid w:val="00B96A8F"/>
    <w:rsid w:val="00BA1A68"/>
    <w:rsid w:val="00BA1A8D"/>
    <w:rsid w:val="00BA2601"/>
    <w:rsid w:val="00BA3337"/>
    <w:rsid w:val="00BA4BBD"/>
    <w:rsid w:val="00BA5C7E"/>
    <w:rsid w:val="00BA6296"/>
    <w:rsid w:val="00BA7B2C"/>
    <w:rsid w:val="00BA7C69"/>
    <w:rsid w:val="00BB19B8"/>
    <w:rsid w:val="00BB7015"/>
    <w:rsid w:val="00BC0322"/>
    <w:rsid w:val="00BC077D"/>
    <w:rsid w:val="00BC2239"/>
    <w:rsid w:val="00BC4A55"/>
    <w:rsid w:val="00BC54A6"/>
    <w:rsid w:val="00BC5A91"/>
    <w:rsid w:val="00BD1112"/>
    <w:rsid w:val="00BD2D8F"/>
    <w:rsid w:val="00BD58A4"/>
    <w:rsid w:val="00BD6049"/>
    <w:rsid w:val="00BD7949"/>
    <w:rsid w:val="00BE087A"/>
    <w:rsid w:val="00BE0A7B"/>
    <w:rsid w:val="00BE1E43"/>
    <w:rsid w:val="00BE28EE"/>
    <w:rsid w:val="00BE38A8"/>
    <w:rsid w:val="00BF15F1"/>
    <w:rsid w:val="00BF1BAE"/>
    <w:rsid w:val="00BF3244"/>
    <w:rsid w:val="00BF353D"/>
    <w:rsid w:val="00BF6EFD"/>
    <w:rsid w:val="00BF78FD"/>
    <w:rsid w:val="00C015A6"/>
    <w:rsid w:val="00C0164D"/>
    <w:rsid w:val="00C01CDD"/>
    <w:rsid w:val="00C02FE9"/>
    <w:rsid w:val="00C10C91"/>
    <w:rsid w:val="00C1125B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27E3B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4BE"/>
    <w:rsid w:val="00C57F0E"/>
    <w:rsid w:val="00C6357F"/>
    <w:rsid w:val="00C64003"/>
    <w:rsid w:val="00C640EF"/>
    <w:rsid w:val="00C652B5"/>
    <w:rsid w:val="00C67F59"/>
    <w:rsid w:val="00C70005"/>
    <w:rsid w:val="00C70026"/>
    <w:rsid w:val="00C7042E"/>
    <w:rsid w:val="00C71407"/>
    <w:rsid w:val="00C71DB7"/>
    <w:rsid w:val="00C734AB"/>
    <w:rsid w:val="00C73A41"/>
    <w:rsid w:val="00C74421"/>
    <w:rsid w:val="00C7601A"/>
    <w:rsid w:val="00C810D6"/>
    <w:rsid w:val="00C8153D"/>
    <w:rsid w:val="00C82F0B"/>
    <w:rsid w:val="00C86FE0"/>
    <w:rsid w:val="00C900DF"/>
    <w:rsid w:val="00C920BE"/>
    <w:rsid w:val="00C9266C"/>
    <w:rsid w:val="00C94883"/>
    <w:rsid w:val="00C96FBB"/>
    <w:rsid w:val="00C97C1D"/>
    <w:rsid w:val="00CA03DC"/>
    <w:rsid w:val="00CA152F"/>
    <w:rsid w:val="00CA4619"/>
    <w:rsid w:val="00CB49E0"/>
    <w:rsid w:val="00CB6C60"/>
    <w:rsid w:val="00CC2473"/>
    <w:rsid w:val="00CC2C7F"/>
    <w:rsid w:val="00CC3229"/>
    <w:rsid w:val="00CC41E1"/>
    <w:rsid w:val="00CC43FF"/>
    <w:rsid w:val="00CC63D6"/>
    <w:rsid w:val="00CD162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0B44"/>
    <w:rsid w:val="00CF2B9E"/>
    <w:rsid w:val="00CF2E3A"/>
    <w:rsid w:val="00CF3E72"/>
    <w:rsid w:val="00CF6AC8"/>
    <w:rsid w:val="00D04517"/>
    <w:rsid w:val="00D0511E"/>
    <w:rsid w:val="00D1025F"/>
    <w:rsid w:val="00D10717"/>
    <w:rsid w:val="00D12DCC"/>
    <w:rsid w:val="00D14073"/>
    <w:rsid w:val="00D1415B"/>
    <w:rsid w:val="00D14DCB"/>
    <w:rsid w:val="00D16E6D"/>
    <w:rsid w:val="00D22BE4"/>
    <w:rsid w:val="00D24228"/>
    <w:rsid w:val="00D25F02"/>
    <w:rsid w:val="00D26C21"/>
    <w:rsid w:val="00D323C0"/>
    <w:rsid w:val="00D32776"/>
    <w:rsid w:val="00D32BB1"/>
    <w:rsid w:val="00D33FBF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46DB6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4FC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08A1"/>
    <w:rsid w:val="00D91670"/>
    <w:rsid w:val="00D917CF"/>
    <w:rsid w:val="00D93276"/>
    <w:rsid w:val="00D93CF7"/>
    <w:rsid w:val="00D96540"/>
    <w:rsid w:val="00DA2DDC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694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68FF"/>
    <w:rsid w:val="00DE75D3"/>
    <w:rsid w:val="00DE7EFD"/>
    <w:rsid w:val="00DF01CD"/>
    <w:rsid w:val="00DF1AE3"/>
    <w:rsid w:val="00DF5D0D"/>
    <w:rsid w:val="00DF68C8"/>
    <w:rsid w:val="00E00090"/>
    <w:rsid w:val="00E110B9"/>
    <w:rsid w:val="00E11444"/>
    <w:rsid w:val="00E16EEB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3778A"/>
    <w:rsid w:val="00E40BB6"/>
    <w:rsid w:val="00E449A6"/>
    <w:rsid w:val="00E44E6C"/>
    <w:rsid w:val="00E45537"/>
    <w:rsid w:val="00E46093"/>
    <w:rsid w:val="00E46519"/>
    <w:rsid w:val="00E50072"/>
    <w:rsid w:val="00E5088C"/>
    <w:rsid w:val="00E51A55"/>
    <w:rsid w:val="00E52AA3"/>
    <w:rsid w:val="00E55C88"/>
    <w:rsid w:val="00E5600C"/>
    <w:rsid w:val="00E602D0"/>
    <w:rsid w:val="00E6178E"/>
    <w:rsid w:val="00E61DB6"/>
    <w:rsid w:val="00E6447A"/>
    <w:rsid w:val="00E700AC"/>
    <w:rsid w:val="00E70BF5"/>
    <w:rsid w:val="00E73219"/>
    <w:rsid w:val="00E73A59"/>
    <w:rsid w:val="00E73DDD"/>
    <w:rsid w:val="00E759D6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0DCD"/>
    <w:rsid w:val="00E928B8"/>
    <w:rsid w:val="00E97562"/>
    <w:rsid w:val="00EA0402"/>
    <w:rsid w:val="00EA065A"/>
    <w:rsid w:val="00EA0715"/>
    <w:rsid w:val="00EA2BDF"/>
    <w:rsid w:val="00EA4C1A"/>
    <w:rsid w:val="00EB1584"/>
    <w:rsid w:val="00EB26BF"/>
    <w:rsid w:val="00EB5530"/>
    <w:rsid w:val="00EB567B"/>
    <w:rsid w:val="00EB5DC0"/>
    <w:rsid w:val="00EB6A66"/>
    <w:rsid w:val="00EB6F6F"/>
    <w:rsid w:val="00EC1621"/>
    <w:rsid w:val="00EC4352"/>
    <w:rsid w:val="00EC538A"/>
    <w:rsid w:val="00ED08FC"/>
    <w:rsid w:val="00ED4336"/>
    <w:rsid w:val="00ED4C88"/>
    <w:rsid w:val="00ED54EC"/>
    <w:rsid w:val="00EE318B"/>
    <w:rsid w:val="00EE3C74"/>
    <w:rsid w:val="00EE42B7"/>
    <w:rsid w:val="00EE7A93"/>
    <w:rsid w:val="00EF0428"/>
    <w:rsid w:val="00EF07DA"/>
    <w:rsid w:val="00EF07E9"/>
    <w:rsid w:val="00EF0C90"/>
    <w:rsid w:val="00EF1B4A"/>
    <w:rsid w:val="00EF2963"/>
    <w:rsid w:val="00EF39FF"/>
    <w:rsid w:val="00EF46F8"/>
    <w:rsid w:val="00F0084C"/>
    <w:rsid w:val="00F042DF"/>
    <w:rsid w:val="00F05931"/>
    <w:rsid w:val="00F05BE3"/>
    <w:rsid w:val="00F05C67"/>
    <w:rsid w:val="00F102C3"/>
    <w:rsid w:val="00F11020"/>
    <w:rsid w:val="00F1323B"/>
    <w:rsid w:val="00F141E3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8B1"/>
    <w:rsid w:val="00F66BC0"/>
    <w:rsid w:val="00F6788D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36"/>
    <w:rsid w:val="00F92BD6"/>
    <w:rsid w:val="00FA12D9"/>
    <w:rsid w:val="00FA1C7E"/>
    <w:rsid w:val="00FA5362"/>
    <w:rsid w:val="00FA62AD"/>
    <w:rsid w:val="00FB1331"/>
    <w:rsid w:val="00FB2E1F"/>
    <w:rsid w:val="00FB4047"/>
    <w:rsid w:val="00FC51CC"/>
    <w:rsid w:val="00FD0F46"/>
    <w:rsid w:val="00FD24DC"/>
    <w:rsid w:val="00FD2552"/>
    <w:rsid w:val="00FD27EC"/>
    <w:rsid w:val="00FD77B3"/>
    <w:rsid w:val="00FE39AD"/>
    <w:rsid w:val="00FE3D47"/>
    <w:rsid w:val="00FE4CFE"/>
    <w:rsid w:val="00FF1B19"/>
    <w:rsid w:val="00FF27A4"/>
    <w:rsid w:val="00FF4295"/>
    <w:rsid w:val="00FF6326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463345"/>
  <w15:chartTrackingRefBased/>
  <w15:docId w15:val="{FD62C9B1-20A6-4CF2-B56E-B6357755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1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numbering" w:customStyle="1" w:styleId="WW8Num13">
    <w:name w:val="WW8Num13"/>
    <w:basedOn w:val="Bezlisty"/>
    <w:rsid w:val="00D917CF"/>
    <w:pPr>
      <w:numPr>
        <w:numId w:val="50"/>
      </w:numPr>
    </w:pPr>
  </w:style>
  <w:style w:type="character" w:customStyle="1" w:styleId="FontStyle18">
    <w:name w:val="Font Style18"/>
    <w:rsid w:val="006B2435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F63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383</Words>
  <Characters>3015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Daniel Blok</cp:lastModifiedBy>
  <cp:revision>32</cp:revision>
  <cp:lastPrinted>2013-04-03T06:33:00Z</cp:lastPrinted>
  <dcterms:created xsi:type="dcterms:W3CDTF">2025-04-11T09:24:00Z</dcterms:created>
  <dcterms:modified xsi:type="dcterms:W3CDTF">2025-12-12T10:35:00Z</dcterms:modified>
</cp:coreProperties>
</file>